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97" w:rsidRPr="00FB3CC5" w:rsidRDefault="00FB3CC5" w:rsidP="00FB3CC5">
      <w:pPr>
        <w:autoSpaceDE w:val="0"/>
        <w:autoSpaceDN w:val="0"/>
        <w:spacing w:after="78" w:line="220" w:lineRule="exact"/>
        <w:jc w:val="right"/>
        <w:rPr>
          <w:sz w:val="24"/>
          <w:szCs w:val="24"/>
          <w:lang w:val="ru-RU"/>
        </w:rPr>
      </w:pPr>
      <w:r w:rsidRPr="00FB3CC5">
        <w:rPr>
          <w:sz w:val="24"/>
          <w:szCs w:val="24"/>
          <w:lang w:val="ru-RU"/>
        </w:rPr>
        <w:t>02-04</w:t>
      </w:r>
    </w:p>
    <w:p w:rsidR="007C5297" w:rsidRPr="00DF79F3" w:rsidRDefault="00DF79F3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7C5297" w:rsidRPr="00DF79F3" w:rsidRDefault="00DF79F3">
      <w:pPr>
        <w:autoSpaceDE w:val="0"/>
        <w:autoSpaceDN w:val="0"/>
        <w:spacing w:before="670" w:after="0" w:line="230" w:lineRule="auto"/>
        <w:ind w:left="618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Комитет образования, науки и молодежной политики Волгоградской области</w:t>
      </w:r>
    </w:p>
    <w:p w:rsidR="00DF79F3" w:rsidRDefault="00DF79F3" w:rsidP="00DF79F3">
      <w:pPr>
        <w:autoSpaceDE w:val="0"/>
        <w:autoSpaceDN w:val="0"/>
        <w:spacing w:before="670" w:after="0" w:line="230" w:lineRule="auto"/>
        <w:ind w:right="8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Быковский муниципальный район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МКОУ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«К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расносельцевская СШ»</w:t>
      </w:r>
    </w:p>
    <w:p w:rsidR="00DF79F3" w:rsidRDefault="00DF79F3" w:rsidP="00DF79F3">
      <w:pPr>
        <w:autoSpaceDE w:val="0"/>
        <w:autoSpaceDN w:val="0"/>
        <w:spacing w:before="670" w:after="0" w:line="230" w:lineRule="auto"/>
        <w:ind w:right="82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DF79F3" w:rsidRPr="00DF79F3" w:rsidRDefault="00DF79F3" w:rsidP="00DF79F3">
      <w:pPr>
        <w:autoSpaceDE w:val="0"/>
        <w:autoSpaceDN w:val="0"/>
        <w:spacing w:before="670" w:after="0" w:line="230" w:lineRule="auto"/>
        <w:ind w:right="82"/>
        <w:jc w:val="right"/>
        <w:rPr>
          <w:lang w:val="ru-RU"/>
        </w:rPr>
      </w:pPr>
    </w:p>
    <w:p w:rsidR="007C5297" w:rsidRDefault="007C5297" w:rsidP="00DF79F3">
      <w:pPr>
        <w:autoSpaceDE w:val="0"/>
        <w:autoSpaceDN w:val="0"/>
        <w:spacing w:before="670" w:after="1436" w:line="230" w:lineRule="auto"/>
        <w:ind w:right="82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tbl>
      <w:tblPr>
        <w:tblStyle w:val="14"/>
        <w:tblpPr w:leftFromText="180" w:rightFromText="180" w:vertAnchor="page" w:horzAnchor="margin" w:tblpY="306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2835"/>
        <w:gridCol w:w="4536"/>
      </w:tblGrid>
      <w:tr w:rsidR="00DF79F3" w:rsidRPr="00FB3CC5" w:rsidTr="00DF79F3">
        <w:trPr>
          <w:trHeight w:val="567"/>
        </w:trPr>
        <w:tc>
          <w:tcPr>
            <w:tcW w:w="2660" w:type="dxa"/>
          </w:tcPr>
          <w:p w:rsidR="00DF79F3" w:rsidRPr="00DF79F3" w:rsidRDefault="00DF79F3" w:rsidP="00DF79F3">
            <w:pPr>
              <w:ind w:right="82"/>
              <w:rPr>
                <w:rFonts w:ascii="Times New Roman" w:hAnsi="Times New Roman" w:cs="Times New Roman"/>
              </w:rPr>
            </w:pPr>
            <w:r w:rsidRPr="00DF79F3">
              <w:rPr>
                <w:rFonts w:ascii="Times New Roman" w:hAnsi="Times New Roman" w:cs="Times New Roman"/>
              </w:rPr>
              <w:t>Рассмотрено</w:t>
            </w:r>
          </w:p>
          <w:p w:rsidR="00DF79F3" w:rsidRPr="00DF79F3" w:rsidRDefault="00DF79F3" w:rsidP="00DF79F3">
            <w:pPr>
              <w:ind w:right="82"/>
              <w:rPr>
                <w:rFonts w:ascii="Times New Roman" w:hAnsi="Times New Roman" w:cs="Times New Roman"/>
              </w:rPr>
            </w:pPr>
            <w:r w:rsidRPr="00DF79F3">
              <w:rPr>
                <w:rFonts w:ascii="Times New Roman" w:hAnsi="Times New Roman" w:cs="Times New Roman"/>
              </w:rPr>
              <w:t xml:space="preserve"> на </w:t>
            </w:r>
            <w:r w:rsidR="00936EAF">
              <w:rPr>
                <w:rFonts w:ascii="Times New Roman" w:hAnsi="Times New Roman" w:cs="Times New Roman"/>
              </w:rPr>
              <w:t>ШМО учителей начальных классов</w:t>
            </w:r>
            <w:r w:rsidRPr="00DF79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hideMark/>
          </w:tcPr>
          <w:p w:rsidR="00DF79F3" w:rsidRPr="00DF79F3" w:rsidRDefault="00DF79F3" w:rsidP="00DF79F3">
            <w:pPr>
              <w:ind w:right="82"/>
              <w:rPr>
                <w:rFonts w:ascii="Times New Roman" w:hAnsi="Times New Roman" w:cs="Times New Roman"/>
              </w:rPr>
            </w:pPr>
            <w:r w:rsidRPr="00DF79F3">
              <w:rPr>
                <w:rFonts w:ascii="Times New Roman" w:hAnsi="Times New Roman" w:cs="Times New Roman"/>
              </w:rPr>
              <w:t>Принято</w:t>
            </w:r>
          </w:p>
          <w:p w:rsidR="00DF79F3" w:rsidRPr="00DF79F3" w:rsidRDefault="00DF79F3" w:rsidP="00DF79F3">
            <w:pPr>
              <w:ind w:right="82"/>
              <w:rPr>
                <w:rFonts w:ascii="Times New Roman" w:hAnsi="Times New Roman" w:cs="Times New Roman"/>
              </w:rPr>
            </w:pPr>
            <w:r w:rsidRPr="00DF79F3">
              <w:rPr>
                <w:rFonts w:ascii="Times New Roman" w:hAnsi="Times New Roman" w:cs="Times New Roman"/>
              </w:rPr>
              <w:t>на педагогическом совете</w:t>
            </w:r>
          </w:p>
        </w:tc>
        <w:tc>
          <w:tcPr>
            <w:tcW w:w="4536" w:type="dxa"/>
            <w:hideMark/>
          </w:tcPr>
          <w:p w:rsidR="00DF79F3" w:rsidRPr="00DF79F3" w:rsidRDefault="00DF79F3" w:rsidP="00DF79F3">
            <w:pPr>
              <w:ind w:right="82"/>
              <w:rPr>
                <w:rFonts w:ascii="Times New Roman" w:hAnsi="Times New Roman" w:cs="Times New Roman"/>
              </w:rPr>
            </w:pPr>
            <w:r w:rsidRPr="00DF79F3">
              <w:rPr>
                <w:rFonts w:ascii="Times New Roman" w:hAnsi="Times New Roman" w:cs="Times New Roman"/>
              </w:rPr>
              <w:t>Утверждаю</w:t>
            </w:r>
          </w:p>
          <w:p w:rsidR="00DF79F3" w:rsidRPr="00DF79F3" w:rsidRDefault="00DF79F3" w:rsidP="00DF79F3">
            <w:pPr>
              <w:ind w:right="82"/>
              <w:rPr>
                <w:rFonts w:ascii="Times New Roman" w:hAnsi="Times New Roman" w:cs="Times New Roman"/>
              </w:rPr>
            </w:pPr>
            <w:r w:rsidRPr="00DF79F3">
              <w:rPr>
                <w:rFonts w:ascii="Times New Roman" w:hAnsi="Times New Roman" w:cs="Times New Roman"/>
              </w:rPr>
              <w:t>Директор МКОУ «Красносельцевская СШ»</w:t>
            </w:r>
          </w:p>
        </w:tc>
      </w:tr>
      <w:tr w:rsidR="00DF79F3" w:rsidRPr="00DF79F3" w:rsidTr="00DF79F3">
        <w:tc>
          <w:tcPr>
            <w:tcW w:w="2660" w:type="dxa"/>
          </w:tcPr>
          <w:p w:rsidR="00DF79F3" w:rsidRPr="00DF79F3" w:rsidRDefault="00DF79F3" w:rsidP="00DF79F3">
            <w:pPr>
              <w:rPr>
                <w:rFonts w:ascii="Times New Roman" w:hAnsi="Times New Roman" w:cs="Times New Roman"/>
              </w:rPr>
            </w:pPr>
            <w:r w:rsidRPr="00DF79F3">
              <w:rPr>
                <w:rFonts w:ascii="Times New Roman" w:hAnsi="Times New Roman" w:cs="Times New Roman"/>
              </w:rPr>
              <w:t>Протокол № _____</w:t>
            </w:r>
          </w:p>
        </w:tc>
        <w:tc>
          <w:tcPr>
            <w:tcW w:w="2835" w:type="dxa"/>
            <w:hideMark/>
          </w:tcPr>
          <w:p w:rsidR="00DF79F3" w:rsidRPr="00DF79F3" w:rsidRDefault="00DF79F3" w:rsidP="00DF79F3">
            <w:pPr>
              <w:rPr>
                <w:rFonts w:ascii="Times New Roman" w:hAnsi="Times New Roman" w:cs="Times New Roman"/>
              </w:rPr>
            </w:pPr>
            <w:r w:rsidRPr="00DF79F3">
              <w:rPr>
                <w:rFonts w:ascii="Times New Roman" w:hAnsi="Times New Roman" w:cs="Times New Roman"/>
              </w:rPr>
              <w:t>Протокол №  _____</w:t>
            </w:r>
          </w:p>
        </w:tc>
        <w:tc>
          <w:tcPr>
            <w:tcW w:w="4536" w:type="dxa"/>
            <w:hideMark/>
          </w:tcPr>
          <w:p w:rsidR="00DF79F3" w:rsidRPr="00DF79F3" w:rsidRDefault="00DF79F3" w:rsidP="00DF79F3">
            <w:pPr>
              <w:rPr>
                <w:rFonts w:ascii="Times New Roman" w:hAnsi="Times New Roman" w:cs="Times New Roman"/>
              </w:rPr>
            </w:pPr>
            <w:r w:rsidRPr="00DF79F3">
              <w:rPr>
                <w:rFonts w:ascii="Times New Roman" w:hAnsi="Times New Roman" w:cs="Times New Roman"/>
              </w:rPr>
              <w:t xml:space="preserve">________   Н.М. Рыжова </w:t>
            </w:r>
          </w:p>
        </w:tc>
      </w:tr>
      <w:tr w:rsidR="00DF79F3" w:rsidRPr="00DF79F3" w:rsidTr="00DF79F3">
        <w:tc>
          <w:tcPr>
            <w:tcW w:w="2660" w:type="dxa"/>
          </w:tcPr>
          <w:p w:rsidR="00DF79F3" w:rsidRPr="00DF79F3" w:rsidRDefault="00DF79F3" w:rsidP="00DF79F3">
            <w:pPr>
              <w:rPr>
                <w:rFonts w:ascii="Times New Roman" w:hAnsi="Times New Roman" w:cs="Times New Roman"/>
              </w:rPr>
            </w:pPr>
            <w:r w:rsidRPr="00DF79F3">
              <w:rPr>
                <w:rFonts w:ascii="Times New Roman" w:hAnsi="Times New Roman" w:cs="Times New Roman"/>
              </w:rPr>
              <w:t xml:space="preserve">от «     » ______20222г. </w:t>
            </w:r>
          </w:p>
        </w:tc>
        <w:tc>
          <w:tcPr>
            <w:tcW w:w="2835" w:type="dxa"/>
            <w:hideMark/>
          </w:tcPr>
          <w:p w:rsidR="00DF79F3" w:rsidRPr="00DF79F3" w:rsidRDefault="00DF79F3" w:rsidP="00DF79F3">
            <w:pPr>
              <w:rPr>
                <w:rFonts w:ascii="Times New Roman" w:hAnsi="Times New Roman" w:cs="Times New Roman"/>
              </w:rPr>
            </w:pPr>
            <w:r w:rsidRPr="00DF79F3">
              <w:rPr>
                <w:rFonts w:ascii="Times New Roman" w:hAnsi="Times New Roman" w:cs="Times New Roman"/>
              </w:rPr>
              <w:t xml:space="preserve"> от «       » ______ 2022г.    </w:t>
            </w:r>
          </w:p>
        </w:tc>
        <w:tc>
          <w:tcPr>
            <w:tcW w:w="4536" w:type="dxa"/>
            <w:hideMark/>
          </w:tcPr>
          <w:p w:rsidR="00DF79F3" w:rsidRPr="00DF79F3" w:rsidRDefault="00DF79F3" w:rsidP="00DF79F3">
            <w:pPr>
              <w:rPr>
                <w:rFonts w:ascii="Times New Roman" w:hAnsi="Times New Roman" w:cs="Times New Roman"/>
              </w:rPr>
            </w:pPr>
            <w:r w:rsidRPr="00DF79F3">
              <w:rPr>
                <w:rFonts w:ascii="Times New Roman" w:hAnsi="Times New Roman" w:cs="Times New Roman"/>
              </w:rPr>
              <w:t xml:space="preserve">приказ № _______от «    »_____2022г.                            </w:t>
            </w:r>
          </w:p>
        </w:tc>
      </w:tr>
    </w:tbl>
    <w:p w:rsidR="00DF79F3" w:rsidRPr="00DF79F3" w:rsidRDefault="00DF79F3" w:rsidP="00FB3CC5">
      <w:pPr>
        <w:jc w:val="center"/>
        <w:rPr>
          <w:lang w:val="ru-RU"/>
        </w:rPr>
        <w:sectPr w:rsidR="00DF79F3" w:rsidRPr="00DF79F3">
          <w:pgSz w:w="11900" w:h="16840"/>
          <w:pgMar w:top="298" w:right="880" w:bottom="296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7C5297" w:rsidRPr="00DF79F3" w:rsidRDefault="00DF79F3" w:rsidP="00FB3CC5">
      <w:pPr>
        <w:autoSpaceDE w:val="0"/>
        <w:autoSpaceDN w:val="0"/>
        <w:spacing w:before="1038" w:after="0" w:line="262" w:lineRule="auto"/>
        <w:ind w:right="82"/>
        <w:jc w:val="center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РАБОЧАЯ ПРОГРАММА </w:t>
      </w:r>
      <w:r w:rsidRPr="00DF79F3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</w:t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3232372)</w:t>
      </w:r>
    </w:p>
    <w:p w:rsidR="007C5297" w:rsidRPr="00DF79F3" w:rsidRDefault="00DF79F3">
      <w:pPr>
        <w:autoSpaceDE w:val="0"/>
        <w:autoSpaceDN w:val="0"/>
        <w:spacing w:before="166" w:after="0" w:line="262" w:lineRule="auto"/>
        <w:ind w:left="3600" w:right="3888"/>
        <w:jc w:val="center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«Русский язык»</w:t>
      </w:r>
    </w:p>
    <w:p w:rsidR="00DF79F3" w:rsidRDefault="00DF79F3" w:rsidP="00DF79F3">
      <w:pPr>
        <w:autoSpaceDE w:val="0"/>
        <w:autoSpaceDN w:val="0"/>
        <w:spacing w:before="670" w:after="0" w:line="262" w:lineRule="auto"/>
        <w:ind w:left="2160" w:right="2592"/>
        <w:jc w:val="center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7C5297" w:rsidRPr="00DF79F3" w:rsidRDefault="00DF79F3" w:rsidP="00DF79F3">
      <w:pPr>
        <w:autoSpaceDE w:val="0"/>
        <w:autoSpaceDN w:val="0"/>
        <w:spacing w:before="670" w:after="0" w:line="262" w:lineRule="auto"/>
        <w:ind w:left="2160" w:right="82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Шенгалиева Роза Абушевна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7C5297" w:rsidRPr="00DF79F3" w:rsidRDefault="00936EAF" w:rsidP="00DF79F3">
      <w:pPr>
        <w:autoSpaceDE w:val="0"/>
        <w:autoSpaceDN w:val="0"/>
        <w:spacing w:before="2830" w:after="0" w:line="230" w:lineRule="auto"/>
        <w:ind w:right="3998"/>
        <w:jc w:val="right"/>
        <w:rPr>
          <w:lang w:val="ru-RU"/>
        </w:rPr>
        <w:sectPr w:rsidR="007C5297" w:rsidRPr="00DF79F3">
          <w:type w:val="continuous"/>
          <w:pgSz w:w="11900" w:h="16840"/>
          <w:pgMar w:top="298" w:right="880" w:bottom="296" w:left="1440" w:header="720" w:footer="720" w:gutter="0"/>
          <w:cols w:space="720" w:equalWidth="0">
            <w:col w:w="9580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с. Краснослец 2022</w:t>
      </w:r>
    </w:p>
    <w:p w:rsidR="007C5297" w:rsidRPr="00DF79F3" w:rsidRDefault="007C5297">
      <w:pPr>
        <w:rPr>
          <w:lang w:val="ru-RU"/>
        </w:rPr>
        <w:sectPr w:rsidR="007C5297" w:rsidRPr="00DF79F3">
          <w:pgSz w:w="11900" w:h="16840"/>
          <w:pgMar w:top="1440" w:right="144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7C5297" w:rsidRPr="00DF79F3" w:rsidRDefault="007C5297">
      <w:pPr>
        <w:autoSpaceDE w:val="0"/>
        <w:autoSpaceDN w:val="0"/>
        <w:spacing w:after="216" w:line="220" w:lineRule="exact"/>
        <w:rPr>
          <w:lang w:val="ru-RU"/>
        </w:rPr>
      </w:pPr>
    </w:p>
    <w:p w:rsidR="007C5297" w:rsidRPr="00DF79F3" w:rsidRDefault="00DF79F3">
      <w:pPr>
        <w:autoSpaceDE w:val="0"/>
        <w:autoSpaceDN w:val="0"/>
        <w:spacing w:after="0" w:line="230" w:lineRule="auto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7C5297" w:rsidRPr="00DF79F3" w:rsidRDefault="00DF79F3">
      <w:pPr>
        <w:autoSpaceDE w:val="0"/>
        <w:autoSpaceDN w:val="0"/>
        <w:spacing w:before="346" w:after="0" w:line="278" w:lineRule="auto"/>
        <w:ind w:firstLine="180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началь​ного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 Федерального государственного обра​зовательного стандарта начального общего образования (да​лее — ФГОС НОО), а также ориентирована на целевые приори​</w:t>
      </w:r>
      <w:r w:rsidRPr="00DF79F3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теты, сформулированные в Примерной программе воспитания.</w:t>
      </w:r>
    </w:p>
    <w:p w:rsidR="007C5297" w:rsidRPr="00DF79F3" w:rsidRDefault="00DF79F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7C5297" w:rsidRPr="00DF79F3" w:rsidRDefault="00DF79F3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является основой всего процесса обучения в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на​чальной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значительным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потенциа​лом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развитии функциональной грамотности младших школь​ников, особенно таких её компонентов, как языковая, комму​никативная, читательская, общекультурная и социальная гра​мотность.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различ​ных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сферах и ситуациях общения способствуют успешной соци​ализации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фор​мировании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самосознания и мировоззрения личности, является важнейшим средством хранения и передачи информации, куль​турных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адек​ватного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нрав​ственных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ценностей, принятых в обществе правил и норм пове​дения,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личност​ных результатов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—д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лительный процесс, разворачивающийся на протяжении изучения содержания предмета.</w:t>
      </w:r>
    </w:p>
    <w:p w:rsidR="007C5297" w:rsidRPr="00DF79F3" w:rsidRDefault="00DF79F3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планиру​емых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 является признание равной значимости работы по изучению системы языка и работы по совер​шенствованию речи младших школьников. Языковой материал призван сформировать первоначальные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струк​туре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школь​ников направлено на решение практической задачи развития всех видов речевой деятельности, отработку навыков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использо​вания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усвоенных норм русского литературного языка, речевых норм и правил речевого этикета в процессе устного и письмен​ного общения. Ряд задач по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совершенствованию речевой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дея​тельности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решаются совместно с учебным предметом «Литературное чтение».</w:t>
      </w:r>
    </w:p>
    <w:p w:rsidR="007C5297" w:rsidRPr="00DF79F3" w:rsidRDefault="00DF79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число часов, отведённых на изучение «Русского язы​ка», в 1 классе — 165 ч. </w:t>
      </w:r>
    </w:p>
    <w:p w:rsidR="007C5297" w:rsidRPr="00DF79F3" w:rsidRDefault="00DF79F3">
      <w:pPr>
        <w:autoSpaceDE w:val="0"/>
        <w:autoSpaceDN w:val="0"/>
        <w:spacing w:before="430" w:after="0" w:line="230" w:lineRule="auto"/>
        <w:ind w:left="180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7C5297" w:rsidRPr="00DF79F3" w:rsidRDefault="007C5297">
      <w:pPr>
        <w:rPr>
          <w:lang w:val="ru-RU"/>
        </w:rPr>
        <w:sectPr w:rsidR="007C5297" w:rsidRPr="00DF79F3" w:rsidSect="00936EAF">
          <w:pgSz w:w="11900" w:h="16840"/>
          <w:pgMar w:top="284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C5297" w:rsidRPr="00DF79F3" w:rsidRDefault="007C5297">
      <w:pPr>
        <w:autoSpaceDE w:val="0"/>
        <w:autoSpaceDN w:val="0"/>
        <w:spacing w:after="90" w:line="220" w:lineRule="exact"/>
        <w:rPr>
          <w:lang w:val="ru-RU"/>
        </w:rPr>
      </w:pPr>
    </w:p>
    <w:p w:rsidR="007C5297" w:rsidRPr="00DF79F3" w:rsidRDefault="00DF79F3">
      <w:pPr>
        <w:autoSpaceDE w:val="0"/>
        <w:autoSpaceDN w:val="0"/>
        <w:spacing w:after="0"/>
        <w:ind w:right="144" w:firstLine="180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дей​ствий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:rsidR="007C5297" w:rsidRPr="00DF79F3" w:rsidRDefault="00DF79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7C5297" w:rsidRPr="00DF79F3" w:rsidRDefault="00DF79F3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DF79F3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язы​ка как государственного языка Российской Федерации; пони​</w:t>
      </w:r>
      <w:r w:rsidRPr="00DF79F3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мание роли русского языка как языка межнационального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об​щения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; осознание правильной устной и письменной речи как показателя общей культуры человека;</w:t>
      </w:r>
    </w:p>
    <w:p w:rsidR="007C5297" w:rsidRPr="00DF79F3" w:rsidRDefault="00DF79F3">
      <w:pPr>
        <w:autoSpaceDE w:val="0"/>
        <w:autoSpaceDN w:val="0"/>
        <w:spacing w:before="192" w:after="0" w:line="271" w:lineRule="auto"/>
        <w:ind w:left="420" w:right="1152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основными видами речевой деятельности на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ос​нове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первоначальных представлений о нормах современного русского литературного языка: аудированием, говорением, чте​нием, письмом;</w:t>
      </w:r>
    </w:p>
    <w:p w:rsidR="007C5297" w:rsidRPr="00DF79F3" w:rsidRDefault="00DF79F3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фонетике, графике, лексике, морфе​мике, морфологии и синтаксисе; об основных единицах языка, их признаках и особенностях употребления в речи;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использова​ние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речевой деятельности норм современного русского литера​турного языка (орфоэпических, лексических, грамматических, орфографических, пунктуационных) и речевого этикета;</w:t>
      </w:r>
    </w:p>
    <w:p w:rsidR="007C5297" w:rsidRPr="00DF79F3" w:rsidRDefault="00DF79F3" w:rsidP="00DF79F3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  <w:sectPr w:rsidR="007C5297" w:rsidRPr="00DF79F3">
          <w:pgSz w:w="11900" w:h="16840"/>
          <w:pgMar w:top="310" w:right="742" w:bottom="1440" w:left="666" w:header="720" w:footer="720" w:gutter="0"/>
          <w:cols w:space="720" w:equalWidth="0">
            <w:col w:w="10492" w:space="0"/>
          </w:cols>
          <w:docGrid w:linePitch="360"/>
        </w:sect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C5297" w:rsidRPr="00DF79F3" w:rsidRDefault="00DF79F3">
      <w:pPr>
        <w:autoSpaceDE w:val="0"/>
        <w:autoSpaceDN w:val="0"/>
        <w:spacing w:after="0" w:line="230" w:lineRule="auto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СОДЕРЖАНИЕ УЧЕБНОГО ПРЕДМЕТА </w:t>
      </w:r>
    </w:p>
    <w:p w:rsidR="007C5297" w:rsidRPr="00DF79F3" w:rsidRDefault="00DF79F3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Обучение грамоте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небольших рассказов повествовательного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харак​тера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по серии сюжетных картинок, материалам собственных игр, занятий, наблюдений. Понимание текста при его прослушивании и при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самостоя​тельном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чтении вслух.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Слово и предложение 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количе​ства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звуков. Сопоставление слов, различающихся одним или несколькими звуками. Звуковой анализ слова, работа со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звуко​выми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Количе​ство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слогов в слове. Ударный слог.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твёр​дости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— мягкости согласных звуков. Функции букв е, ё, ю, я. Мягкий знак как показатель мягкости предшествующего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со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​ гласного звука в конце слова. Последовательность букв в русском алфавите.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Чтение 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Слоговое чтение (ориентация на букву, обозначающую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глас​ный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звук).  Плавное слоговое чтение и чтение целыми словами со скоростью, соответствующей индивидуальному темпу.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Чте​ние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с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интонациями и паузами в соответствии со знаками препи​нания. Осознанное чтение слов,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слова​ми). Орфографическое чтение (проговаривание) как средство самоконтроля при письме под диктовку и при списывании.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Письмо 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пространстве листа в тетради и на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простран​стве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классной доски. Гигиенические требования, которые необ​ходимо соблюдать во время письма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.Н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ачертание письменных прописных и строчных букв.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Пись​мо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букв, буквосочетаний, слогов, слов, предложений с соблюде​нием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гигиенических норм. Письмо разборчивым, аккуратным почерком. Письмо под диктовку слов и предложений,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написа​ние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правописания и их применение: раздельное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написа​ние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слов; обозначение гласных после шипящих в сочетаниях жи, ши (в положении под ударением), ча, ща, чу, щу; пропис​ная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7C5297" w:rsidRPr="00DF79F3" w:rsidRDefault="00DF79F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F0F50"/>
          <w:sz w:val="24"/>
          <w:lang w:val="ru-RU"/>
        </w:rPr>
        <w:t>СИСТЕМАТИЧЕСКИЙ КУРС</w:t>
      </w:r>
    </w:p>
    <w:p w:rsidR="007C5297" w:rsidRPr="00DF79F3" w:rsidRDefault="007C5297">
      <w:pPr>
        <w:rPr>
          <w:lang w:val="ru-RU"/>
        </w:rPr>
        <w:sectPr w:rsidR="007C5297" w:rsidRPr="00DF79F3">
          <w:pgSz w:w="11900" w:h="16840"/>
          <w:pgMar w:top="298" w:right="650" w:bottom="3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C5297" w:rsidRPr="00DF79F3" w:rsidRDefault="007C5297">
      <w:pPr>
        <w:autoSpaceDE w:val="0"/>
        <w:autoSpaceDN w:val="0"/>
        <w:spacing w:after="72" w:line="220" w:lineRule="exact"/>
        <w:rPr>
          <w:lang w:val="ru-RU"/>
        </w:rPr>
      </w:pPr>
    </w:p>
    <w:p w:rsidR="007C5297" w:rsidRPr="00DF79F3" w:rsidRDefault="00DF79F3">
      <w:pPr>
        <w:autoSpaceDE w:val="0"/>
        <w:autoSpaceDN w:val="0"/>
        <w:spacing w:after="0" w:line="262" w:lineRule="auto"/>
        <w:ind w:left="180" w:right="2016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Язык как основное средство человеческого общения.  Цели и ситуации общения.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речи. Гласные и согласные звуки, их различение.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Уда​рение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слове. Гласные ударные и безударные. Твёрдые и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мяг​кие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согласные звуки, их различение. Звонкие и глухие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соглас​ные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последова​тельность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. Использование алфавита для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упорядочения списка слов.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современного русского литературного языка (на ограниченном перечне слов, отрабатываемом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учеб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DF79F3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нике).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Предложение как единица языка (ознакомление). Слово, предложение (наблюдение над сходством и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различи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​ем). Установление связи слов в предложении при помощи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смыс​ловых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вопросов.</w:t>
      </w:r>
    </w:p>
    <w:p w:rsidR="007C5297" w:rsidRPr="00DF79F3" w:rsidRDefault="00DF79F3">
      <w:pPr>
        <w:autoSpaceDE w:val="0"/>
        <w:autoSpaceDN w:val="0"/>
        <w:spacing w:before="70" w:after="0" w:line="230" w:lineRule="auto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Восстановление деформированных предложений.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Составле​ние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предложений из набора форм слов.</w:t>
      </w:r>
    </w:p>
    <w:p w:rsidR="007C5297" w:rsidRPr="00DF79F3" w:rsidRDefault="00DF79F3">
      <w:pPr>
        <w:autoSpaceDE w:val="0"/>
        <w:autoSpaceDN w:val="0"/>
        <w:spacing w:before="190" w:after="0" w:line="262" w:lineRule="auto"/>
        <w:ind w:left="180" w:right="6048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7C5297" w:rsidRPr="00DF79F3" w:rsidRDefault="00DF79F3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раздельное написание слов в предложении;</w:t>
      </w:r>
    </w:p>
    <w:p w:rsidR="007C5297" w:rsidRPr="00DF79F3" w:rsidRDefault="00DF79F3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прописная буква в начале предложения и в именах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собствен​ных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 в именах и фамилиях людей, кличках животных;</w:t>
      </w:r>
    </w:p>
    <w:p w:rsidR="007C5297" w:rsidRPr="00DF79F3" w:rsidRDefault="00DF79F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перенос слов (без учёта морфемного членения слова);</w:t>
      </w:r>
    </w:p>
    <w:p w:rsidR="007C5297" w:rsidRPr="00DF79F3" w:rsidRDefault="00DF79F3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гласные после шипящих в сочетаниях жи, ши (в положении под ударением), ча, ща,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чу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, щу;</w:t>
      </w:r>
    </w:p>
    <w:p w:rsidR="007C5297" w:rsidRPr="00DF79F3" w:rsidRDefault="00DF79F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сочетания чк, чн;</w:t>
      </w:r>
    </w:p>
    <w:p w:rsidR="007C5297" w:rsidRPr="00DF79F3" w:rsidRDefault="00DF79F3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слова с непроверяемыми гласными и согласными (перечень слов в орфографическом словаре учебника);</w:t>
      </w:r>
    </w:p>
    <w:p w:rsidR="007C5297" w:rsidRPr="00DF79F3" w:rsidRDefault="00DF79F3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знаки препинания в конце предложения: точка,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вопроситель​ный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и восклицательный знаки. Алгоритм списывания текста.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178" w:after="0" w:line="271" w:lineRule="auto"/>
        <w:ind w:right="576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об​щение. Ситуации устного общения</w:t>
      </w:r>
    </w:p>
    <w:p w:rsidR="007C5297" w:rsidRPr="00DF79F3" w:rsidRDefault="007C5297">
      <w:pPr>
        <w:rPr>
          <w:lang w:val="ru-RU"/>
        </w:rPr>
        <w:sectPr w:rsidR="007C5297" w:rsidRPr="00DF79F3">
          <w:pgSz w:w="11900" w:h="16840"/>
          <w:pgMar w:top="292" w:right="676" w:bottom="444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7C5297" w:rsidRPr="00DF79F3" w:rsidRDefault="007C5297">
      <w:pPr>
        <w:autoSpaceDE w:val="0"/>
        <w:autoSpaceDN w:val="0"/>
        <w:spacing w:after="66" w:line="220" w:lineRule="exact"/>
        <w:rPr>
          <w:lang w:val="ru-RU"/>
        </w:rPr>
      </w:pPr>
    </w:p>
    <w:p w:rsidR="007C5297" w:rsidRPr="00DF79F3" w:rsidRDefault="00DF79F3">
      <w:pPr>
        <w:autoSpaceDE w:val="0"/>
        <w:autoSpaceDN w:val="0"/>
        <w:spacing w:after="0" w:line="271" w:lineRule="auto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(чтение диалогов по ролям, просмотр видеоматериалов, прослушивание аудиозаписи). Нормы речевого этикета в ситуациях учебного и бытового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об​щения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(приветствие, прощание, извинение, благодарность, об​ращение с просьбой).</w:t>
      </w:r>
    </w:p>
    <w:p w:rsidR="007C5297" w:rsidRPr="00DF79F3" w:rsidRDefault="007C5297">
      <w:pPr>
        <w:rPr>
          <w:lang w:val="ru-RU"/>
        </w:rPr>
        <w:sectPr w:rsidR="007C5297" w:rsidRPr="00DF79F3">
          <w:pgSz w:w="11900" w:h="16840"/>
          <w:pgMar w:top="286" w:right="1238" w:bottom="1440" w:left="666" w:header="720" w:footer="720" w:gutter="0"/>
          <w:cols w:space="720" w:equalWidth="0">
            <w:col w:w="9996" w:space="0"/>
          </w:cols>
          <w:docGrid w:linePitch="360"/>
        </w:sectPr>
      </w:pPr>
    </w:p>
    <w:p w:rsidR="007C5297" w:rsidRPr="00DF79F3" w:rsidRDefault="007C5297">
      <w:pPr>
        <w:autoSpaceDE w:val="0"/>
        <w:autoSpaceDN w:val="0"/>
        <w:spacing w:after="78" w:line="220" w:lineRule="exact"/>
        <w:rPr>
          <w:lang w:val="ru-RU"/>
        </w:rPr>
      </w:pPr>
    </w:p>
    <w:p w:rsidR="007C5297" w:rsidRPr="00DF79F3" w:rsidRDefault="00DF79F3">
      <w:pPr>
        <w:autoSpaceDE w:val="0"/>
        <w:autoSpaceDN w:val="0"/>
        <w:spacing w:after="0" w:line="230" w:lineRule="auto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русского языка в 1 классе направлено на достижение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7C5297" w:rsidRPr="00DF79F3" w:rsidRDefault="00DF79F3">
      <w:pPr>
        <w:autoSpaceDE w:val="0"/>
        <w:autoSpaceDN w:val="0"/>
        <w:spacing w:before="382" w:after="0" w:line="230" w:lineRule="auto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своей этнокультурной и российской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граждан​ской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идентичности, понимание роли русского языка как государственного языка Российской Федерации и языка межнацио​нального общения народов России;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сопричастность к прошлому, настоящему и будущему сво​ей страны и родного края, в том числе через обсуждение ситуаций при работе с художественными произведениями;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первоначальные представления о человеке как члене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об​щества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, о правах и ответственности, уважении и достоинстве человека, о нравственно​этических нормах поведения и прави​лах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проявление сопереживания, уважения и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доброжелатель​ ности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, в том числе с использованием адекватных языковых средств для выражения своего состояния и чувств;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художе​ственной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в том числе в искусстве слова; осозна​ние важности русского языка как средства общения и самовы​ражения; </w:t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здо​ровью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, проявляющееся в выборе приемлемых способов речевого самовыражения и соблюдении норм речевого этикета и пра​вил общения; 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трудо​вой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интерес к различным профессиям, возника​ющий при обсуждении примеров из художественных произве​дений; 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7C5297" w:rsidRPr="00DF79F3" w:rsidRDefault="007C5297">
      <w:pPr>
        <w:rPr>
          <w:lang w:val="ru-RU"/>
        </w:rPr>
        <w:sectPr w:rsidR="007C5297" w:rsidRPr="00DF79F3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C5297" w:rsidRPr="00DF79F3" w:rsidRDefault="007C5297">
      <w:pPr>
        <w:autoSpaceDE w:val="0"/>
        <w:autoSpaceDN w:val="0"/>
        <w:spacing w:after="78" w:line="220" w:lineRule="exact"/>
        <w:rPr>
          <w:lang w:val="ru-RU"/>
        </w:rPr>
      </w:pPr>
    </w:p>
    <w:p w:rsidR="007C5297" w:rsidRPr="00DF79F3" w:rsidRDefault="00DF79F3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актив​ность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7C5297" w:rsidRPr="00DF79F3" w:rsidRDefault="00DF79F3">
      <w:pPr>
        <w:autoSpaceDE w:val="0"/>
        <w:autoSpaceDN w:val="0"/>
        <w:spacing w:before="262" w:after="0" w:line="230" w:lineRule="auto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грамматиче​ский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признак, лексическое значение и др.); устанавливать аналогии языковых единиц;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определённо​му признаку;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языковом материале закономерности и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проти​воречия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предложенного учителем алгоритма наблюдения; анализировать алгоритм действий при работе с языко​выми единицами, самостоятельно выделять учебные операции при анализе языковых единиц;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фор​мулировать запрос на дополнительную информацию;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причинно​следственные связи в ситуациях наблюдения за языковым материалом, делать выводы.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из​менения языкового объекта, речевой ситуации;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проводить по предложенному плану несложное лингви​стическое мин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и-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​исследование,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согласно заданному алгоритму находить представленную в явном виде информацию в предложенном источнике: в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слова​рях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, справочниках;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соблюдать с помощью взрослых (педагогических работни​ков, родителей, законных</w:t>
      </w:r>
      <w:proofErr w:type="gramEnd"/>
    </w:p>
    <w:p w:rsidR="007C5297" w:rsidRPr="00DF79F3" w:rsidRDefault="007C5297">
      <w:pPr>
        <w:rPr>
          <w:lang w:val="ru-RU"/>
        </w:rPr>
        <w:sectPr w:rsidR="007C5297" w:rsidRPr="00DF79F3">
          <w:pgSz w:w="11900" w:h="16840"/>
          <w:pgMar w:top="298" w:right="660" w:bottom="452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7C5297" w:rsidRPr="00DF79F3" w:rsidRDefault="007C5297">
      <w:pPr>
        <w:autoSpaceDE w:val="0"/>
        <w:autoSpaceDN w:val="0"/>
        <w:spacing w:after="66" w:line="220" w:lineRule="exact"/>
        <w:rPr>
          <w:lang w:val="ru-RU"/>
        </w:rPr>
      </w:pPr>
    </w:p>
    <w:p w:rsidR="007C5297" w:rsidRPr="00DF79F3" w:rsidRDefault="00DF79F3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анализировать и создавать текстовую, видео​,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графиче​скую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, звуковую информацию в соответствии с учебной зада​чей;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зафиксирован​ную в виде таблиц, схем; самостоятельно создавать схемы, таблицы для представления лингвистической информации.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форми​руются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воспринимать и формулировать суждения, выражать эмо​ции в соответствии с целями и условиями общения в знакомой среде;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со​блюдать правила ведения диалоги и дискуссии;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мне​ние;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готовить небольшие публичные выступления о результа​тах парной и групповой работы, о результатах наблюдения, выполненного мин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и-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​исследования, проектного задания;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форми​руются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7C5297" w:rsidRPr="00DF79F3" w:rsidRDefault="00DF79F3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DF79F3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планировать действия по решению учебной задачи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для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по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​лучения результата;—    выстраивать последовательность выбранных действий.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устанавливать причины успеха/неудач учебной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деятель​ности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деятельно​сти одноклассников, объективно оценивать их по предложен​ным критериям.</w:t>
      </w:r>
    </w:p>
    <w:p w:rsidR="007C5297" w:rsidRPr="00DF79F3" w:rsidRDefault="00DF79F3">
      <w:pPr>
        <w:autoSpaceDE w:val="0"/>
        <w:autoSpaceDN w:val="0"/>
        <w:spacing w:before="262" w:after="0" w:line="230" w:lineRule="auto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ин​дивидуальные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с учётом участия в коллективных задачах) в стандартной (типовой) ситуации на основе предложенного учи​телем формата планирования, распределения промежуточных шагов и сроков;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7C5297" w:rsidRPr="00DF79F3" w:rsidRDefault="007C5297">
      <w:pPr>
        <w:rPr>
          <w:lang w:val="ru-RU"/>
        </w:rPr>
        <w:sectPr w:rsidR="007C5297" w:rsidRPr="00DF79F3">
          <w:pgSz w:w="11900" w:h="16840"/>
          <w:pgMar w:top="286" w:right="698" w:bottom="36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7C5297" w:rsidRPr="00DF79F3" w:rsidRDefault="007C5297">
      <w:pPr>
        <w:autoSpaceDE w:val="0"/>
        <w:autoSpaceDN w:val="0"/>
        <w:spacing w:after="78" w:line="220" w:lineRule="exact"/>
        <w:rPr>
          <w:lang w:val="ru-RU"/>
        </w:rPr>
      </w:pPr>
    </w:p>
    <w:p w:rsidR="007C5297" w:rsidRPr="00DF79F3" w:rsidRDefault="00DF79F3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:rsidR="007C5297" w:rsidRPr="00DF79F3" w:rsidRDefault="00DF79F3">
      <w:pPr>
        <w:autoSpaceDE w:val="0"/>
        <w:autoSpaceDN w:val="0"/>
        <w:spacing w:before="262" w:after="0" w:line="230" w:lineRule="auto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7C5297" w:rsidRPr="00DF79F3" w:rsidRDefault="00DF79F3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первом классе 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различать слово и предложение; вычленять слова из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пред​ложений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вычленять звуки из слова;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различать гласные и согласные звуки (в том числе разли​чать в слове согласный звук [й’] и гласный звук [и]);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различать ударные и безударные гласные звуки;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различать согласные звуки: мягкие и твёрдые, звонкие и глухие (вне слова и в слове);</w:t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различать понятия «звук» и «буква»;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обозначать на письме мягкость согласных звуков буквами </w:t>
      </w:r>
      <w:r w:rsidRPr="00DF79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F79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F79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F79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 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и буквой </w:t>
      </w:r>
      <w:r w:rsidRPr="00DF79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в конце слова;</w:t>
      </w:r>
      <w:proofErr w:type="gramEnd"/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правильно называть буквы русского алфавита;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использо​вать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знание последовательности букв русского алфавита для упорядочения небольшого списка слов;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писать аккуратным разборчивым почерком без искаже​ний прописные и строчные буквы, соединения букв, слова;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применять изученные правила правописания: раздельное написание слов в предложении; знаки препинания в конце пред​ложения: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сло​гам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(простые случаи: слова из слогов типа «согласный + глас​ный»); гласные после шипящих в сочетаниях </w:t>
      </w:r>
      <w:r w:rsidRPr="00DF79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F79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ши 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(в положе​нии под ударением), </w:t>
      </w:r>
      <w:r w:rsidRPr="00DF79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ча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F79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ща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F79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чу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F79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щу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; непроверяемые гласные и согласные (перечень слов в орфографическом словаре учебника);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писать под диктовку (без пропусков и искажений букв) слова, предложения из  3—5  слов, тексты  объёмом  не  более 20 слов, правописание которых не расходится с произношением;</w:t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находить и исправлять ошибки на изученные правила, описки;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понимать прослушанный текст;</w:t>
      </w:r>
      <w:proofErr w:type="gramEnd"/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читать вслух и про себя (с пониманием) короткие тексты с соблюдением интонации и пауз в соответствии со знаками пре​пинания в конце предложения;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тексте слова, значение которых требует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уточ​нения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предложение из набора форм слов;</w:t>
      </w:r>
      <w:r w:rsidRPr="00DF79F3">
        <w:rPr>
          <w:lang w:val="ru-RU"/>
        </w:rPr>
        <w:br/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устно составлять текст из 3—5 предложений по сюжет​ным картинкам и наблюдениям;</w:t>
      </w:r>
      <w:r w:rsidRPr="00DF79F3">
        <w:rPr>
          <w:lang w:val="ru-RU"/>
        </w:rPr>
        <w:tab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—    использовать изученные понятия в процессе решения учебных задач.</w:t>
      </w:r>
    </w:p>
    <w:p w:rsidR="007C5297" w:rsidRPr="00DF79F3" w:rsidRDefault="007C5297">
      <w:pPr>
        <w:rPr>
          <w:lang w:val="ru-RU"/>
        </w:rPr>
        <w:sectPr w:rsidR="007C5297" w:rsidRPr="00DF79F3">
          <w:pgSz w:w="11900" w:h="16840"/>
          <w:pgMar w:top="298" w:right="716" w:bottom="1440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7C5297" w:rsidRPr="00DF79F3" w:rsidRDefault="007C5297">
      <w:pPr>
        <w:autoSpaceDE w:val="0"/>
        <w:autoSpaceDN w:val="0"/>
        <w:spacing w:after="64" w:line="220" w:lineRule="exact"/>
        <w:rPr>
          <w:lang w:val="ru-RU"/>
        </w:rPr>
      </w:pPr>
    </w:p>
    <w:p w:rsidR="007C5297" w:rsidRDefault="00DF79F3">
      <w:pPr>
        <w:autoSpaceDE w:val="0"/>
        <w:autoSpaceDN w:val="0"/>
        <w:spacing w:after="258" w:line="233" w:lineRule="auto"/>
      </w:pPr>
      <w:bookmarkStart w:id="0" w:name="_GoBack"/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38"/>
        <w:gridCol w:w="528"/>
        <w:gridCol w:w="1106"/>
        <w:gridCol w:w="1140"/>
        <w:gridCol w:w="864"/>
        <w:gridCol w:w="2846"/>
        <w:gridCol w:w="1080"/>
        <w:gridCol w:w="3832"/>
      </w:tblGrid>
      <w:tr w:rsidR="007C529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7C529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97" w:rsidRDefault="007C529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97" w:rsidRDefault="007C5297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97" w:rsidRDefault="007C529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97" w:rsidRDefault="007C529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97" w:rsidRDefault="007C529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97" w:rsidRDefault="007C5297"/>
        </w:tc>
      </w:tr>
      <w:tr w:rsidR="007C529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7C529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7C5297">
        <w:trPr>
          <w:trHeight w:hRule="exact" w:val="74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небольших рассказов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01.09.2022 05.09.2022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картинок, выстроенных в пра​вильной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последовательности: анализ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изображённых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собы​тий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обсуждение сюжета, составление устного рассказа с опорой на картинки;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 с нарушенной последо​вательностью,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изображённых событий,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правильной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последовательности событий,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ошибки художника,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внесение изменений в последователь​</w:t>
            </w:r>
            <w:r w:rsidRPr="00DF79F3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ность картинок, составление устного рассказа по восстанов​ленной серии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картинок;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небольших рассказов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повествовательного характера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(например, рассказ о случаях из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школьной жизни и т. д.);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небольших рассказов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опи​сательного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характера (например, описание как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результат совместных наблюдений,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описание модели звукового состава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 и т. д.);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составление короткого рассказа по опорным словам; Учебный диалог по результатам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совместного составления рассказов,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уместности или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неуместности использования тех или иных речевых средств, участие в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диалоге, высказывание и обоснование своей точки зрения;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текста, понимание текста при его прослушивании;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https://www.uchportal.ru/load/47-2-2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http://um-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razum.ru/load/uchebnye_prezentacii/nachalnaja_shkola/18 http://internet.chgk.info/ http://www.vbg.ru/~kvint/im.htm 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Mеtodkabinet.eu: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http://www.school.edu.ru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  <w:tr w:rsidR="007C5297">
        <w:trPr>
          <w:trHeight w:hRule="exact" w:val="34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08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7C5297"/>
        </w:tc>
      </w:tr>
      <w:tr w:rsidR="007C529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6840" w:h="11900"/>
          <w:pgMar w:top="282" w:right="640" w:bottom="55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38"/>
        <w:gridCol w:w="528"/>
        <w:gridCol w:w="1106"/>
        <w:gridCol w:w="1140"/>
        <w:gridCol w:w="864"/>
        <w:gridCol w:w="2846"/>
        <w:gridCol w:w="1080"/>
        <w:gridCol w:w="3832"/>
      </w:tblGrid>
      <w:tr w:rsidR="007C5297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речи. Интонационное выделение звука в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слове. Определение частотного звука в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стихотворении. Называние слов с заданным звуком.</w:t>
            </w:r>
          </w:p>
          <w:p w:rsidR="007C5297" w:rsidRPr="00DF79F3" w:rsidRDefault="00DF79F3">
            <w:pPr>
              <w:autoSpaceDE w:val="0"/>
              <w:autoSpaceDN w:val="0"/>
              <w:spacing w:before="20" w:after="0" w:line="245" w:lineRule="auto"/>
              <w:ind w:left="72" w:right="86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Дифференциация близких по акустико-артикуляционным признакам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06.09.2022 09.09.2022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«Скажи так, как я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»(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отрабатывается умение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воспроизводить заданный учителем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образец интона​ционного выделения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звука в слове);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«Есть ли в слове заданный звук?» (ловить мяч нужно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только тогда, когда ведущий называет слово с заданным звуком,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отрабатывается умение определять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наличие заданного звука в слове);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Игра​соревнование «Кто запомнит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больше слов с заданным звуком при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прослушивании стихотворения»;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подбор слов с заданным звуком;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https://www.uchportal.ru/load/47-2-2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http://um-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razum.ru/load/uchebnye_prezentacii/nachalnaja_shkola/18 http://internet.chgk.info/</w:t>
            </w:r>
          </w:p>
        </w:tc>
      </w:tr>
      <w:tr w:rsidR="007C5297">
        <w:trPr>
          <w:trHeight w:hRule="exact" w:val="49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последовательности звуков в слове и количества звуков. Сопоставление слов,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различающихся одним или несколькими звуками.</w:t>
            </w:r>
          </w:p>
          <w:p w:rsidR="007C5297" w:rsidRPr="00DF79F3" w:rsidRDefault="00DF79F3">
            <w:pPr>
              <w:autoSpaceDE w:val="0"/>
              <w:autoSpaceDN w:val="0"/>
              <w:spacing w:before="20" w:after="0" w:line="250" w:lineRule="auto"/>
              <w:ind w:left="72" w:right="28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12.09.2022 15.09.2022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моделью: выбрать нужную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модель в зависимости от места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заданного звука в слове (начало,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середина, конец слова);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группировка слов по первому звук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у(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 последнему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звуку), по наличию близких в акустико-артикуляционном отношении звуков ([н] — [м], [р] — [л], [с] — [ш] и др.); Игра «Живые звуки»: моделирование звукового состава слова в игровых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ситуациях;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звукового состава слов с использованием фишек разного цвета для фиксации качественных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 звуков;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задания: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проанализировать предложенную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модель звукового состава слова 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рассказать о ней;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подбор слов, </w:t>
            </w:r>
            <w:r w:rsidRPr="00DF79F3">
              <w:rPr>
                <w:lang w:val="ru-RU"/>
              </w:rPr>
              <w:br/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соответ​ ствующих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заданной модели; Работа в парах: сравнение двух моделей звукового состава (нахождение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сходства и различия);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http://www.jokeclub.ru/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http://www.mccme.ru/~dima/erunda/naoborot/index.htm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38"/>
        <w:gridCol w:w="528"/>
        <w:gridCol w:w="1106"/>
        <w:gridCol w:w="1140"/>
        <w:gridCol w:w="864"/>
        <w:gridCol w:w="2846"/>
        <w:gridCol w:w="1080"/>
        <w:gridCol w:w="3832"/>
      </w:tblGrid>
      <w:tr w:rsidR="007C5297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Особенность гласных звуков. Особенность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согласных звуков. Различение гласных и согласных звуков. Определение места ударения. Различение гласных ударных и безударных. Ударный слог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16.09.2022 21.09.2022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«Назови братца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»(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парный по твёрдости — мягкости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звук);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«Чем твёрдые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согласные звуки отличаются от мягких согласных звуков?»;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характеристика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особенностей гласных, согласных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звуков, обоснование своей точки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зрения, выслушивание одноклассников; Контролировать этапы своей работы, оценивать процесс и результат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выполнения задания;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 по определению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количества слогов в слове, приведение доказательства;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подбор слов с заданным количеством слогов;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http://www.literatura1.narod.ru/dmitrij_emets.html http://www.nikitinsky.com.ua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http://e-skazki.narod.ru/index.html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http://www.kinder.ru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http://barsuk.lenin.ru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http://www.biblioguide.ru</w:t>
            </w:r>
          </w:p>
        </w:tc>
      </w:tr>
      <w:tr w:rsidR="007C5297">
        <w:trPr>
          <w:trHeight w:hRule="exact" w:val="20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7" w:lineRule="auto"/>
              <w:ind w:left="72" w:right="432"/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Твёрдость и мягкость согласных звуков как смыслоразличительная функция.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 твёрдых и мягких согласных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22.09.2022 28.09.2022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«Назови братца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»(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парный по твёрдости — мягкости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звук);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«Чем твёрдые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согласные звуки отличаются от мягких согласных звуков?»;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характеристика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особенностей гласных, согласных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звуков, обоснование своей точки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зрения, выслушивание одноклассников;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http://www.literatura1.narod.ru/dmitrij_emets.html http://www.nikitinsky.com.ua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http://e-skazki.narod.ru/index.html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http://www.kinder.ru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http://barsuk.lenin.ru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http://www.biblioguide.ru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38"/>
        <w:gridCol w:w="528"/>
        <w:gridCol w:w="1106"/>
        <w:gridCol w:w="1140"/>
        <w:gridCol w:w="864"/>
        <w:gridCol w:w="2846"/>
        <w:gridCol w:w="1080"/>
        <w:gridCol w:w="3832"/>
      </w:tblGrid>
      <w:tr w:rsidR="007C5297">
        <w:trPr>
          <w:trHeight w:hRule="exact" w:val="51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Дифференциация парных по твёрдости — мягкости согласных звуков.  Дифференциация парных по звонкости — глухости звуков (без введения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терминов «звонкость», «глухость»)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29.09.2022 05.10.2022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соотнесение слов с соответ​ ствующими им моделями;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задания: группировка звуков по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заданному основанию (например,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твёрдые — мягкие согласные звуки); Учебный диалог «Чем гласные звуки отличаются по произношению от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согласных звуков?»; как результат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участия в диалоге: различение гласных и согласных звуков по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отсутствию/наличию преграды;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«Назови братца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»(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парный по твёрдости — мягкости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звук);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«Чем твёрдые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согласные звуки отличаются от мягких согласных звуков?»;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характеристика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особенностей гласных, согласных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звуков, обоснование своей точки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зрения, выслушивание одноклассников; Контролировать этапы своей работы, оценивать процесс и результат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выполнения задания;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http://www.literatura1.narod.ru/dmitrij_emets.html http://www.nikitinsky.com.ua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http://e-skazki.narod.ru/index.html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http://www.kinder.ru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http://barsuk.lenin.ru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http://www.biblioguide.ru</w:t>
            </w:r>
          </w:p>
        </w:tc>
      </w:tr>
      <w:tr w:rsidR="007C5297">
        <w:trPr>
          <w:trHeight w:hRule="exact" w:val="49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 как минимальная произносительная единица. Слогообразующая функция гласных звуков.</w:t>
            </w:r>
          </w:p>
          <w:p w:rsidR="007C5297" w:rsidRPr="00DF79F3" w:rsidRDefault="00DF79F3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Определение количества слогов в слове. Деление слов на слоги (простые однозначные случаи)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06.10.2022 12.10.2022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характеристика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особенностей гласных, согласных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звуков, обоснование своей точки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зрения, выслушивание одноклассников; Контролировать этапы своей работы, оценивать процесс и результат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выполнения задания;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 по определению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количества слогов в слове, приведение доказательства;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подбор слов с заданным количеством слогов;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подбор слова с заданным ударным гласным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звуком;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слогоударными схемами: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подбор слов, соответствующих схеме; Работа в группах: объединять слова по количеству слогов в слове и месту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ударения;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исправление ошибок, допущенных при делении слов на слоги, в определении ударного звука;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http://www.literatura1.narod.ru/dmitrij_emets.html http://www.nikitinsky.com.ua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http://e-skazki.narod.ru/index.html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http://www.kinder.ru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http://barsuk.lenin.ru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http://www.biblioguide.ru</w:t>
            </w:r>
          </w:p>
        </w:tc>
      </w:tr>
      <w:tr w:rsidR="007C5297">
        <w:trPr>
          <w:trHeight w:hRule="exact" w:val="32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108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7C5297"/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6840" w:h="11900"/>
          <w:pgMar w:top="284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38"/>
        <w:gridCol w:w="528"/>
        <w:gridCol w:w="1106"/>
        <w:gridCol w:w="1140"/>
        <w:gridCol w:w="864"/>
        <w:gridCol w:w="2846"/>
        <w:gridCol w:w="1080"/>
        <w:gridCol w:w="3832"/>
      </w:tblGrid>
      <w:tr w:rsidR="007C5297" w:rsidRPr="00FB3CC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 w:rsidRPr="00DF79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Письмо. Орфография и пунктуация</w:t>
            </w:r>
          </w:p>
        </w:tc>
      </w:tr>
      <w:tr w:rsidR="007C5297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2" w:lineRule="auto"/>
              <w:ind w:left="72" w:right="288"/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мелкой моторики пальцев и движения руки. Развитие умения ориентироваться на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пространстве листа в тетради и на пространстве классной доски.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Усвоение гигиенических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требований, которые необходимо соблюдать во время письма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13.10.2022 17.10.2022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анализ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поэлементного состава букв;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«Конструктор букв», направленное на составление буквы из элементов;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(из пластилина, из проволоки) букв;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https://www.uchportal.ru/load/47-2-2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http://um-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razum.ru/load/uchebnye_prezentacii/nachalnaja_shkola/18 http://internet.chgk.info/ http://www.vbg.ru/~kvint/im.htm</w:t>
            </w:r>
          </w:p>
        </w:tc>
      </w:tr>
      <w:tr w:rsidR="007C5297">
        <w:trPr>
          <w:trHeight w:hRule="exact" w:val="34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начертаний письменных заглавных и строчных букв. Создание единства звука,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зрительного образа обозначающего его буквы и двигательного образа этой буквы.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 начертанием письменных прописных и строчных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18.10.2022 01.12.2022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«Конструктор букв», направленное на составление буквы из элементов;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(из пластилина, из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проволоки) букв;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букву», направленное на различение букв,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имеющих оптическое и кинетическое сходство;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«Что случилось с буквой»: анализ деформированных букв, определение недостающих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элементов;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контролировать правильность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написа​ния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буквы,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свои буквы с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предложенным образцом;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 w:right="201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http://www.realmusic.ru/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http://www.jokeclub.ru/</w:t>
            </w:r>
          </w:p>
        </w:tc>
      </w:tr>
      <w:tr w:rsidR="007C5297">
        <w:trPr>
          <w:trHeight w:hRule="exact" w:val="22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 букв, буквосочетаний, слогов, слов,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 с соблюдением гигиенических норм.</w:t>
            </w:r>
          </w:p>
          <w:p w:rsidR="007C5297" w:rsidRDefault="00DF79F3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 разборчивым аккуратным письмом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02.12.2022 09.12.2022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контролировать правильность написа​ния буквы,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свои буквы с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предложенным образцом;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предложений, состоящих из трёх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—п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яти слов со звуками в сильной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позиции;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соотнесение одних и тех же слов, написан​ных печатным и письменным шрифтом;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http://www.sf.mksat.net/vk/krapivin_index.htm http://www.literatura1.narod.ru/dmitrij_emets.html http://www.nikitinsky.com.ua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38"/>
        <w:gridCol w:w="528"/>
        <w:gridCol w:w="1106"/>
        <w:gridCol w:w="1140"/>
        <w:gridCol w:w="864"/>
        <w:gridCol w:w="2846"/>
        <w:gridCol w:w="1080"/>
        <w:gridCol w:w="3832"/>
      </w:tblGrid>
      <w:tr w:rsidR="007C5297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 под диктовку слов и предложений, написание которых не расходится с их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произношением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12.12.2022 13.12.2022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контролировать правильность написа​ния буквы,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свои буквы с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предложенным образцом;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предложений, состоящих из трёх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—п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яти слов со звуками в сильной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позиции;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соотнесение одних и тех же слов, написан​ных печатным и письменным шрифтом;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письменными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буквами слова/предло​жения/короткого текста, написанного печатными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буквами;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в процессе совместного обсуждения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алгорит​ма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списывания;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 w:right="201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http://barsuk.lenin.ru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http://www.biblioguide.ru/</w:t>
            </w:r>
          </w:p>
        </w:tc>
      </w:tr>
      <w:tr w:rsidR="007C5297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14.12.2022 16.12.2022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контролировать правильность написа​ния буквы,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свои буквы с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предложенным образцом;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предложений, состоящих из трёх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—п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яти слов со звуками в сильной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позиции;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соотнесение одних и тех же слов, написан​ных печатным и письменным шрифтом;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письменными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буквами слова/предло​жения/короткого текста, написанного печатными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45" w:lineRule="auto"/>
              <w:ind w:left="72" w:right="230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http://murzilka.km.ru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http://vkids.km.ru/</w:t>
            </w:r>
          </w:p>
        </w:tc>
      </w:tr>
      <w:tr w:rsidR="007C5297">
        <w:trPr>
          <w:trHeight w:hRule="exact" w:val="28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45" w:lineRule="auto"/>
              <w:ind w:right="288"/>
              <w:jc w:val="center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19.12.2022 21.12.2022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слов/предложений в соответствии с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алгоритмом,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контролирование этапов своей работы; Обсуждение проблемной ситуации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«Что делать, если строка заканчивается, а слово не входит?», введение знака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переноса, сообщение правила переноса слов (первичное знакомство);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«Почему слова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пишутся отдельно друг от друга?</w:t>
            </w:r>
          </w:p>
          <w:p w:rsidR="007C5297" w:rsidRPr="00DF79F3" w:rsidRDefault="00DF79F3">
            <w:pPr>
              <w:autoSpaceDE w:val="0"/>
              <w:autoSpaceDN w:val="0"/>
              <w:spacing w:before="20" w:after="0" w:line="250" w:lineRule="auto"/>
              <w:ind w:left="72" w:right="618"/>
              <w:jc w:val="both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Удобно ли читать предложение, записанное без пробелов между словами?»;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6840" w:h="11900"/>
          <w:pgMar w:top="284" w:right="640" w:bottom="10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38"/>
        <w:gridCol w:w="528"/>
        <w:gridCol w:w="1106"/>
        <w:gridCol w:w="1140"/>
        <w:gridCol w:w="864"/>
        <w:gridCol w:w="2846"/>
        <w:gridCol w:w="1080"/>
        <w:gridCol w:w="3832"/>
      </w:tblGrid>
      <w:tr w:rsidR="007C5297">
        <w:trPr>
          <w:trHeight w:hRule="exact" w:val="39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22.12.2022 28.12.2022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буквосо​ четаниями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жи, ши, ча, ща, чу, щу;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буквосочетания​ ми ча, ща, чу, щу, жи, ши;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составленного из набора слов, с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правильным оформлением начала 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конца предложе​ния, с соблюдением пробелов между словами;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 с обязательным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объяснением случаев употребления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заглавной буквы;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собственных на заданную букву; Практическая работа: списывание 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запись под диктовку с применением изученных правил;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7C5297">
        <w:trPr>
          <w:trHeight w:hRule="exact" w:val="40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применением: обозначение гласных после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шипящих в сочетаниях жи, ши (в положении под ударением)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29.12.2022 11.01.2023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буквосо​ четаниями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жи, ши, ча, ща, чу, щу;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буквосочетания​ ми ча, ща, чу, щу, жи, ши;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составленного из набора слов, с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правильным оформлением начала 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конца предложе​ния, с соблюдением пробелов между словами;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 с обязательным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объяснением случаев употребления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заглавной буквы;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собственных на заданную букву; Практическая работа: списывание 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запись под диктовку с применением изученных правил;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38"/>
        <w:gridCol w:w="528"/>
        <w:gridCol w:w="1106"/>
        <w:gridCol w:w="1140"/>
        <w:gridCol w:w="864"/>
        <w:gridCol w:w="2846"/>
        <w:gridCol w:w="1080"/>
        <w:gridCol w:w="3832"/>
      </w:tblGrid>
      <w:tr w:rsidR="007C5297">
        <w:trPr>
          <w:trHeight w:hRule="exact" w:val="39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</w:t>
            </w:r>
            <w:r w:rsidRPr="00DF79F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ча, ща, </w:t>
            </w:r>
            <w:proofErr w:type="gramStart"/>
            <w:r w:rsidRPr="00DF79F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чу</w:t>
            </w:r>
            <w:proofErr w:type="gramEnd"/>
            <w:r w:rsidRPr="00DF79F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, щу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12.01.2023 17.01.2023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буквосо​ четаниями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жи, ши, ча, ща, чу, щу;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буквосочетания​ ми ча, ща, чу, щу, жи, ши;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составленного из набора слов, с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правильным оформлением начала 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конца предложе​ния, с соблюдением пробелов между словами;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 с обязательным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объяснением случаев употребления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заглавной буквы;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собственных на заданную букву; Практическая работа: списывание 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запись под диктовку с применением изученных правил;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7C5297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применением: прописная буква в начале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предложения, в именах собственных (имена людей, клички животных)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18.01.2023 20.01.2023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«Кто больше»: подбор и запись имён собственных на заданную букву; Практическая работа: списывание и запись под диктовку с применением изученных правил;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7C5297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применением: перенос слов по слогам без стечения согласных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23.01.2023 26.01.2023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7C5297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27.01.2023 01.02.2023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 с обязательным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объяснением случаев употребления заглавной буквы;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7C5297">
        <w:trPr>
          <w:trHeight w:hRule="exact" w:val="34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70</w:t>
            </w:r>
          </w:p>
        </w:tc>
        <w:tc>
          <w:tcPr>
            <w:tcW w:w="108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7C5297"/>
        </w:tc>
      </w:tr>
      <w:tr w:rsidR="007C529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7C5297" w:rsidRPr="00FB3CC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DF79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Общие сведения о языке</w:t>
            </w:r>
          </w:p>
        </w:tc>
      </w:tr>
    </w:tbl>
    <w:p w:rsidR="007C5297" w:rsidRPr="00DF79F3" w:rsidRDefault="007C5297">
      <w:pPr>
        <w:autoSpaceDE w:val="0"/>
        <w:autoSpaceDN w:val="0"/>
        <w:spacing w:after="0" w:line="14" w:lineRule="exact"/>
        <w:rPr>
          <w:lang w:val="ru-RU"/>
        </w:rPr>
      </w:pPr>
    </w:p>
    <w:p w:rsidR="007C5297" w:rsidRPr="00DF79F3" w:rsidRDefault="007C5297">
      <w:pPr>
        <w:rPr>
          <w:lang w:val="ru-RU"/>
        </w:rPr>
        <w:sectPr w:rsidR="007C5297" w:rsidRPr="00DF79F3">
          <w:pgSz w:w="16840" w:h="11900"/>
          <w:pgMar w:top="284" w:right="640" w:bottom="5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C5297" w:rsidRPr="00DF79F3" w:rsidRDefault="007C529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38"/>
        <w:gridCol w:w="528"/>
        <w:gridCol w:w="1106"/>
        <w:gridCol w:w="1140"/>
        <w:gridCol w:w="864"/>
        <w:gridCol w:w="2846"/>
        <w:gridCol w:w="1080"/>
        <w:gridCol w:w="3832"/>
      </w:tblGrid>
      <w:tr w:rsidR="007C5297" w:rsidRPr="00FB3CC5">
        <w:trPr>
          <w:trHeight w:hRule="exact" w:val="27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Язык как основное средство человеческого общения.</w:t>
            </w:r>
          </w:p>
          <w:p w:rsidR="007C5297" w:rsidRPr="00DF79F3" w:rsidRDefault="00DF79F3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Осознание целей и ситуаций общения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02.02.2023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 на тему «Язык —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средство общения людей»;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«Можно ли общаться без помощи языка?»;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формулирование вывода о языке как основном средстве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человеческого общения;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 и текстом как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 анализа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особенно​стей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ситуаций устного и письменного общения;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придумать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ситуацию, когда необходимо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воспользоваться письменной речью;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7C5297">
            <w:pPr>
              <w:rPr>
                <w:lang w:val="ru-RU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7C5297">
            <w:pPr>
              <w:rPr>
                <w:lang w:val="ru-RU"/>
              </w:rPr>
            </w:pPr>
          </w:p>
        </w:tc>
      </w:tr>
      <w:tr w:rsidR="007C5297">
        <w:trPr>
          <w:trHeight w:hRule="exact" w:val="34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7C5297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7C5297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7C5297"/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7C5297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7C5297"/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7C5297"/>
        </w:tc>
      </w:tr>
      <w:tr w:rsidR="007C529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Фонетика</w:t>
            </w:r>
          </w:p>
        </w:tc>
      </w:tr>
      <w:tr w:rsidR="007C5297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50" w:lineRule="auto"/>
              <w:ind w:left="72"/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речи. Гласные и согласные звуки, их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различение. Ударение в слове. Гласные ударные и безударные.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Твёрдые и мягкие согласные звуки, их различение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03.02.2023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«Что мы знаем о звуках русского языка», в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ходе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которой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актуализируются знания,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приобретённые в период обучения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грамоте;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звук»: ведущий кидает мяч и просит привести пример звука (гласного звука; твёрдого согласного; мягкого согласного;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звонкого согласного; глухого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согласного);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«Придумай слово с заданным звуком»;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https://www.uchportal.ru/load/47-2-2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http://um-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razum.ru/load/uchebnye_prezentacii/nachalnaja_shkola/18 http://internet.chgk.info/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http://www.vbg.ru/~kvint/im.htm</w:t>
            </w:r>
          </w:p>
        </w:tc>
      </w:tr>
      <w:tr w:rsidR="007C5297">
        <w:trPr>
          <w:trHeight w:hRule="exact" w:val="20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Звонкие и глухие согласные звуки, их различение. Согласный звук</w:t>
            </w:r>
            <w:r w:rsidRPr="00DF79F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 [й’]</w:t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гласный звук </w:t>
            </w:r>
            <w:r w:rsidRPr="00DF79F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[и]</w:t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Шипящие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[ж], [ш], [ч’], [щ’]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характеризовать (устно) звуки по заданным признакам;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«Объясняем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особенности гласных и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соглас​ных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звуков»;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«Отгадай звук» (определение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звука по его характери​стике);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соотнесение звука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(выбирая из ряда предло​женных) и его качественной характеристики;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https://www.uchportal.ru/load/47-2-2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http://um-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razum.ru/load/uchebnye_prezentacii/nachalnaja_shkola/18 http://internet.chgk.info/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http://www.vbg.ru/~kvint/im.htm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38"/>
        <w:gridCol w:w="528"/>
        <w:gridCol w:w="1106"/>
        <w:gridCol w:w="1140"/>
        <w:gridCol w:w="864"/>
        <w:gridCol w:w="2846"/>
        <w:gridCol w:w="1080"/>
        <w:gridCol w:w="3832"/>
      </w:tblGrid>
      <w:tr w:rsidR="007C5297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07.02.2023 08.02.2023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соотнесение звука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(выбирая из ряда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предло​женных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и его качественной характеристики;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группировка звуков по заданному основанию;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задания: оценивание правильности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предложенной характеристики звука, нахож​дение допущенных при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характеристике ошибок;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Дидактическая игра «Детективы», в ходе игры нужно в ряду предложенных слов находить слова с заданными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характеристиками звукового состава;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https://www.uchportal.ru/load/47-2-2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http://um-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razum.ru/load/uchebnye_prezentacii/nachalnaja_shkola/18 http://internet.chgk.info/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http://www.vbg.ru/~kvint/im.htm</w:t>
            </w:r>
          </w:p>
        </w:tc>
      </w:tr>
      <w:tr w:rsidR="007C5297">
        <w:trPr>
          <w:trHeight w:hRule="exact" w:val="34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8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7C5297"/>
        </w:tc>
      </w:tr>
      <w:tr w:rsidR="007C529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7C5297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 и буква. Различение звуков и букв.</w:t>
            </w:r>
          </w:p>
          <w:p w:rsidR="007C5297" w:rsidRPr="00DF79F3" w:rsidRDefault="00DF79F3">
            <w:pPr>
              <w:autoSpaceDE w:val="0"/>
              <w:autoSpaceDN w:val="0"/>
              <w:spacing w:before="20" w:after="0" w:line="245" w:lineRule="auto"/>
              <w:ind w:right="432"/>
              <w:jc w:val="center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Обозначение на письме твёрдости согласных звуков буквами </w:t>
            </w:r>
            <w:r w:rsidRPr="00DF79F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а, о, у, ы, э</w:t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слова с буквой </w:t>
            </w:r>
            <w:r w:rsidRPr="00DF79F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э</w:t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7C5297" w:rsidRPr="00DF79F3" w:rsidRDefault="00DF79F3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Обозначение на письме мягкости согласных звуков буквами </w:t>
            </w:r>
            <w:r w:rsidRPr="00DF79F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я, и</w:t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Функции букв </w:t>
            </w:r>
            <w:r w:rsidRPr="00DF79F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</w:t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7C5297" w:rsidRPr="00DF79F3" w:rsidRDefault="00DF79F3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Мягкий знак как показатель мягкости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предшествующего согласного звука в конце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09.02.2023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звуко​буквенный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состав слов;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1—2 слов к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предложенной звуко​бук​венной модели; Учебный диалог «Сравниваем звуковой и буквенный состав слов», в ходе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диалога формулируются выводы 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возможных соотношениях звукового и буквенного состава слов;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https://www.uchportal.ru/load/47-2-2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http://um-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razum.ru/load/uchebnye_prezentacii/nachalnaja_shkola/18 http://internet.chgk.info/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http://www.vbg.ru/~kvint/im.htm</w:t>
            </w:r>
          </w:p>
        </w:tc>
      </w:tr>
      <w:tr w:rsidR="007C5297">
        <w:trPr>
          <w:trHeight w:hRule="exact" w:val="32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10.02.2023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звуковой и буквенный состав слов», в ходе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диалога формулируются выводы 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возможных соотношениях звукового и буквенного состава слов;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таблицей: заполнение таблицы примерами слов с разным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соотношением количества звуков 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 для каждой из трёх колонок: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звуков равно количеству букв, количество звуков меньше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количества букв, количество звуков больше количества букв;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слогов в слове,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объяс​нение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основания для деления слов на слоги;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http://www.school.edu.ru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6840" w:h="11900"/>
          <w:pgMar w:top="284" w:right="640" w:bottom="13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38"/>
        <w:gridCol w:w="528"/>
        <w:gridCol w:w="1106"/>
        <w:gridCol w:w="1140"/>
        <w:gridCol w:w="864"/>
        <w:gridCol w:w="2846"/>
        <w:gridCol w:w="1080"/>
        <w:gridCol w:w="3832"/>
      </w:tblGrid>
      <w:tr w:rsidR="007C5297">
        <w:trPr>
          <w:trHeight w:hRule="exact" w:val="46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74F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20</w:t>
            </w:r>
            <w:r w:rsidR="00DF79F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.02.2023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звуко​буквенный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состав слов;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1—2 слов к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предложенной звуко​бук​венной модели; Учебный диалог «Сравниваем звуковой и буквенный состав слов», в ходе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диалога формулируются выводы 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возможных соотношениях звукового и буквенного состава слов;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таблицей: заполнение таблицы примерами слов с разным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соотношением количества звуков 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 для каждой из трёх колонок: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звуков равно количеству букв, количество звуков меньше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количества букв, количество звуков больше количества букв;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слогов в слове,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объяс​нение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основания для деления слов на слоги;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нахождение в тексте слов с заданными характеристиками звукового и слогового состава слова;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http://www.school.edu.ru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  <w:tr w:rsidR="007C5297">
        <w:trPr>
          <w:trHeight w:hRule="exact" w:val="33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7" w:lineRule="auto"/>
              <w:ind w:left="72"/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Русский алфавит: правильное название букв, знание их последовательности.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 алфавита для упорядочения списка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74F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21</w:t>
            </w:r>
            <w:r w:rsidR="00DF79F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.02.2023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о функциях ь (разделительный и показатель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мягко​сти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предшествующего согласного);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нахождение в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тексте слов по заданным основаниям (ь обозначает мягкость предшествующего согласного);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«Кто лучше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расскажет о слове», в ходе выполнения упражнения отрабатывается умение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строить устное речевое высказывание об обозначении звуков буква​ми; 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звуковом и буквенном составе слова; Игр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а-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​соревнование «Повтори алфавит»; Совместное выполнение упражнения«Запиши слова по алфавиту»;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http://www.school.edu.ru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  <w:tr w:rsidR="007C5297">
        <w:trPr>
          <w:trHeight w:hRule="exact" w:val="34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8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7C5297"/>
        </w:tc>
      </w:tr>
      <w:tr w:rsidR="007C529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Лексика и морфология</w:t>
            </w:r>
          </w:p>
        </w:tc>
      </w:tr>
      <w:tr w:rsidR="007C5297" w:rsidRPr="00FB3CC5">
        <w:trPr>
          <w:trHeight w:hRule="exact" w:val="1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единица языка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74F59" w:rsidRDefault="00174F59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22.02.2023 28</w:t>
            </w:r>
            <w:r w:rsidR="00DF79F3"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.02.2023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диалог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«На какие вопросы могут отвечать слова?»;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74F59" w:rsidRDefault="00DF79F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174F59">
              <w:rPr>
                <w:lang w:val="ru-RU"/>
              </w:rPr>
              <w:br/>
            </w:r>
            <w:r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FB3CC5" w:rsidRDefault="00DF79F3">
            <w:pPr>
              <w:autoSpaceDE w:val="0"/>
              <w:autoSpaceDN w:val="0"/>
              <w:spacing w:before="78" w:after="0" w:line="254" w:lineRule="auto"/>
              <w:ind w:left="72" w:right="144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windows</w:t>
            </w:r>
            <w:r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174F59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collektion</w:t>
            </w:r>
            <w:r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FB3CC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fcior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eor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katalog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iot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FB3CC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biblioteka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metodkabinet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FB3CC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iot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FB3CC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FB3CC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</w:tbl>
    <w:p w:rsidR="007C5297" w:rsidRPr="00FB3CC5" w:rsidRDefault="007C5297">
      <w:pPr>
        <w:autoSpaceDE w:val="0"/>
        <w:autoSpaceDN w:val="0"/>
        <w:spacing w:after="0" w:line="14" w:lineRule="exact"/>
        <w:rPr>
          <w:lang w:val="ru-RU"/>
        </w:rPr>
      </w:pPr>
    </w:p>
    <w:p w:rsidR="007C5297" w:rsidRPr="00FB3CC5" w:rsidRDefault="007C5297">
      <w:pPr>
        <w:rPr>
          <w:lang w:val="ru-RU"/>
        </w:rPr>
        <w:sectPr w:rsidR="007C5297" w:rsidRPr="00FB3CC5">
          <w:pgSz w:w="16840" w:h="11900"/>
          <w:pgMar w:top="284" w:right="640" w:bottom="3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C5297" w:rsidRPr="00FB3CC5" w:rsidRDefault="007C529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38"/>
        <w:gridCol w:w="528"/>
        <w:gridCol w:w="1106"/>
        <w:gridCol w:w="1140"/>
        <w:gridCol w:w="864"/>
        <w:gridCol w:w="2846"/>
        <w:gridCol w:w="1080"/>
        <w:gridCol w:w="3832"/>
      </w:tblGrid>
      <w:tr w:rsidR="007C5297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74F59" w:rsidP="00174F5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09.03.</w:t>
            </w:r>
            <w:r w:rsidR="00DF79F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вопросы «кто?», «что?»;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группировки слов по заданному признаку: отвечают на вопрос «что?» / отвечают на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«к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то?»;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словами, отвечающими на вопросы «какой?», «какая?»,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«какое?», «какие?»;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задания: нахождение в тексте слов по заданным основаниям, например поиск слов, отвечающих на вопрос «какая?»; Наблюдение за словами, отвечающими на вопросы «что делать?», «что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сделать?»;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http://www.school.edu.ru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  <w:tr w:rsidR="007C529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74F59" w:rsidRDefault="00174F59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10.03.2023 17.03</w:t>
            </w:r>
            <w:r w:rsidR="00DF79F3"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отработка умения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задавать к приведённым словам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 «что делать?», «что сделать?»; Работа в группах: нахождение в тексте слов по заданному основанию,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например слов, отвечающих на вопрос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«ч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 делает?»;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http://www.school.edu.ru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  <w:tr w:rsidR="007C5297">
        <w:trPr>
          <w:trHeight w:hRule="exact" w:val="350"/>
        </w:trPr>
        <w:tc>
          <w:tcPr>
            <w:tcW w:w="410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0868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7C5297"/>
        </w:tc>
      </w:tr>
      <w:tr w:rsidR="007C529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Синтаксис</w:t>
            </w:r>
          </w:p>
        </w:tc>
      </w:tr>
      <w:tr w:rsidR="007C529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74F59" w:rsidRDefault="00174F59" w:rsidP="00174F59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01.04</w:t>
            </w:r>
            <w:r w:rsidR="00DF79F3"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 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2.04</w:t>
            </w:r>
            <w:r w:rsidR="00DF79F3"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 предложения: умение читать схему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предло​жения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преобразовывать информацию,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полученную из схемы: составлять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предложения, соответствующие схеме, с учётом знаков препинания в конце схемы;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составление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предложения из набора слов;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http://www.school.edu.ru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  <w:tr w:rsidR="007C5297">
        <w:trPr>
          <w:trHeight w:hRule="exact" w:val="20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74F59" w:rsidRDefault="00174F59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03.04</w:t>
            </w:r>
            <w:r w:rsidR="00DF79F3"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 предложения: умение читать схему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предло​жения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преобразовывать информацию,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полученную из схемы: составлять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предложения, соответствующие схеме, с учётом знаков препинания в конце схемы;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составление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предложения из набора слов;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http://www.school.edu.ru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6840" w:h="11900"/>
          <w:pgMar w:top="284" w:right="640" w:bottom="7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38"/>
        <w:gridCol w:w="528"/>
        <w:gridCol w:w="1106"/>
        <w:gridCol w:w="1140"/>
        <w:gridCol w:w="864"/>
        <w:gridCol w:w="2846"/>
        <w:gridCol w:w="1080"/>
        <w:gridCol w:w="3832"/>
      </w:tblGrid>
      <w:tr w:rsidR="007C5297" w:rsidRPr="00FB3CC5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Восстановление деформированных предложений.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74F59" w:rsidRDefault="00174F59" w:rsidP="00174F59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4.04</w:t>
            </w:r>
            <w:r w:rsidR="00DF79F3"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восстановление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предложения в процессе выбора нужной формы слова, данного в скобках;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74F59" w:rsidRDefault="00DF79F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174F59">
              <w:rPr>
                <w:lang w:val="ru-RU"/>
              </w:rPr>
              <w:br/>
            </w:r>
            <w:r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FB3CC5" w:rsidRDefault="00DF79F3">
            <w:pPr>
              <w:autoSpaceDE w:val="0"/>
              <w:autoSpaceDN w:val="0"/>
              <w:spacing w:before="78" w:after="0" w:line="254" w:lineRule="auto"/>
              <w:ind w:left="72" w:right="144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windows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FB3CC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collektion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FB3CC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fcior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eor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katalog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iot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FB3CC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biblioteka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metodkabinet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FB3CC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iot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FB3CC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FB3CC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FB3C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7C5297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74F59" w:rsidRDefault="00174F59">
            <w:pPr>
              <w:autoSpaceDE w:val="0"/>
              <w:autoSpaceDN w:val="0"/>
              <w:spacing w:before="8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05.04</w:t>
            </w:r>
            <w:r w:rsidR="00DF79F3"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сюжетными картинками 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небольшим текстом: выбор фрагментов текста, которые могут быть подписями под каждой из картинок;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деление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деформированного текста на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предложения, корректировка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оформления предложений, списывание с учётом правильного оформления </w:t>
            </w:r>
            <w:r w:rsidRPr="00DF79F3">
              <w:rPr>
                <w:lang w:val="ru-RU"/>
              </w:rPr>
              <w:br/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предложе​ний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80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80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http://www.school.edu.ru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  <w:tr w:rsidR="007C5297">
        <w:trPr>
          <w:trHeight w:hRule="exact" w:val="34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8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7C5297"/>
        </w:tc>
      </w:tr>
      <w:tr w:rsidR="007C529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  <w:tr w:rsidR="007C5297">
        <w:trPr>
          <w:trHeight w:hRule="exact" w:val="33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Ознакомление с правилами правописания и их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применение: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раздельное написание слов в предложении;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прописная буква в начале предложения и в именах собственных: в именах и фамилиях людей, кличках животных;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перенос слов (без учёта морфемного членения слова);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гласные после шипящих в сочетаниях </w:t>
            </w:r>
            <w:r w:rsidRPr="00DF79F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жи, ши</w:t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ударением), </w:t>
            </w:r>
            <w:r w:rsidRPr="00DF79F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ча, ща, </w:t>
            </w:r>
            <w:proofErr w:type="gramStart"/>
            <w:r w:rsidRPr="00DF79F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чу</w:t>
            </w:r>
            <w:proofErr w:type="gramEnd"/>
            <w:r w:rsidRPr="00DF79F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, щу;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сочетания </w:t>
            </w:r>
            <w:r w:rsidRPr="00DF79F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чк, чн</w:t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слова с непроверяемыми гласными и согласными (перечень слов в орфографическом словаре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учебника);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знаки препинания в конце предложения: точка, вопросительный и восклицательный 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74F59" w:rsidRDefault="00174F59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10.04.2023 21.04</w:t>
            </w:r>
            <w:r w:rsidR="00DF79F3"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сходными по звучанию, но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различ​ными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написанию, установление причин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возможной ошибки при записи этих слов;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задания: выявление места в слове, где можно допустить ошибку;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Беседа, актуализирующая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последовательность действий при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списывании;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http://www.school.edu.ru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38"/>
        <w:gridCol w:w="528"/>
        <w:gridCol w:w="1106"/>
        <w:gridCol w:w="1140"/>
        <w:gridCol w:w="864"/>
        <w:gridCol w:w="2846"/>
        <w:gridCol w:w="1080"/>
        <w:gridCol w:w="3832"/>
      </w:tblGrid>
      <w:tr w:rsidR="007C5297">
        <w:trPr>
          <w:trHeight w:hRule="exact" w:val="9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 алгоритма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74F59" w:rsidRDefault="00174F59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17.04.2023 21</w:t>
            </w:r>
            <w:r w:rsidR="00DF79F3"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.04.2023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правильности и аккуратности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списывания;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написанием в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предложенных текстах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соб​ственных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имён существительных,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формулирование выводов, соотнесение сделанных выводов с формулировкой правила в учебнике;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предложений,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включающих собствен​ные имена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существительные;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придумать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небольшой рассказ, включив в него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определённое количество собственных имён существительных; </w:t>
            </w:r>
            <w:r w:rsidRPr="00DF79F3">
              <w:rPr>
                <w:lang w:val="ru-RU"/>
              </w:rPr>
              <w:br/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использовать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правило правописания собственных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имён при решении практических задач (выбор написания, например: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Орёл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—о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рёл, Снежинка — снежинка, Пушок —пушок и т. д.).;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выбор необходимого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знака препинания в конце предложения; Наблюдение за языковым материалом, связанным с перено​сом слов,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формулирование на основе наблюдения правила переноса слов;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слов с делением для переноса;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поиск в тексте слов, которые нельзя переносить; Орфографический тренинг: отработка правописания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сочета​ ний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жи, ши, ча, ща, чу, щу, осуществление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самоконтроля при использовании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написанием слов с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сочетаниями чк, чн, формулирование правила по результатам наблюдения, соотнесение вывода с текстом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учебника;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тренинг: написание слов с сочетаниями чк, чн;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Проектное задание: подобрать текст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диктанта, который можно использовать для проверки написания сочетаний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гласных после шипящих;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http://www.school.edu.ru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  <w:tr w:rsidR="007C5297">
        <w:trPr>
          <w:trHeight w:hRule="exact" w:val="34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08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7C5297"/>
        </w:tc>
      </w:tr>
      <w:tr w:rsidR="007C529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6840" w:h="11900"/>
          <w:pgMar w:top="284" w:right="640" w:bottom="5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38"/>
        <w:gridCol w:w="528"/>
        <w:gridCol w:w="1106"/>
        <w:gridCol w:w="1140"/>
        <w:gridCol w:w="864"/>
        <w:gridCol w:w="2846"/>
        <w:gridCol w:w="1080"/>
        <w:gridCol w:w="3832"/>
      </w:tblGrid>
      <w:tr w:rsidR="007C5297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74F5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.04.2023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25</w:t>
            </w:r>
            <w:r w:rsidR="00DF79F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.04.2023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рисунками, на которых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изображены разные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ситуа​ции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общения (приветствие, прощание, извинение, благодар​ность, обращение с просьбой), устное обсуждение этих ситуаций,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выбор соответствующих каждой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слов речевого этикета;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ходе которого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обсуждаются ситуации общения, в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которых выражается просьба,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обосновывается выбор слов речевого этикета, соответствующих ситуации выражения просьбы;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вежливого отказа с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исполь​зованием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опорных слов;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http://www.school.edu.ru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  <w:tr w:rsidR="007C5297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как единица речи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74F5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.04.2023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27</w:t>
            </w:r>
            <w:r w:rsidR="00DF79F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.04.2023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вежливого отказа с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исполь​зованием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опорных слов;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ситуации выражения просьбы,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извинения, вежливого отказа;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содержащей извинение, анализ данной ситуации, выбор адекватных средств выраже​ния извинения;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http://www.school.edu.ru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  <w:tr w:rsidR="007C5297">
        <w:trPr>
          <w:trHeight w:hRule="exact" w:val="30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Осознание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ситуации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общения: с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какой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целью, с кем и где происходит общение.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74F59" w:rsidRDefault="00174F59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02.02.2023 03.05</w:t>
            </w:r>
            <w:r w:rsidR="00DF79F3"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вежливого отказа с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исполь​зованием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опорных слов;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ситуации выражения просьбы,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извинения, вежливого отказа;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содержащей извинение, анализ данной ситуации, выбор адекватных средств выраже​ния извинения;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задания: выбор из предло​женного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набора этикетных слов,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соответствующих заданным ситуациям общения;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http://www.school.edu.ru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38"/>
        <w:gridCol w:w="528"/>
        <w:gridCol w:w="1106"/>
        <w:gridCol w:w="1140"/>
        <w:gridCol w:w="864"/>
        <w:gridCol w:w="2846"/>
        <w:gridCol w:w="1080"/>
        <w:gridCol w:w="3832"/>
      </w:tblGrid>
      <w:tr w:rsidR="007C5297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F59" w:rsidRDefault="00174F5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04.05.2023</w:t>
            </w:r>
          </w:p>
          <w:p w:rsidR="007C5297" w:rsidRPr="00174F59" w:rsidRDefault="00174F59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05.05</w:t>
            </w:r>
            <w:r w:rsidR="00DF79F3"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придумать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общения, в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кото​рых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могут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быть употреблены предложенные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этикетные слова;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дидактического текста с точки зрения наличия/отсутствия необходимых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элементов речево​го этикета в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описанных в тексте ситуациях общения; Работа в группах: оценивание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предложенных юмористиче​ских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стихотворений с точки зрения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соблюдения героями стихотворений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правил речевого этикета;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http://www.school.edu.ru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  <w:tr w:rsidR="007C5297">
        <w:trPr>
          <w:trHeight w:hRule="exact" w:val="38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Овладение нормами речевого этикета в ситуациях учебного и бытового общения (приветствие,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прощание, извинение, благодарность, обращение с просьбой)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74F59" w:rsidRDefault="00174F59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06.05.2023 10.05</w:t>
            </w:r>
            <w:r w:rsidR="00DF79F3" w:rsidRPr="00174F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задания: выбор из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предло​женного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набора этикетных слов,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соответствующих заданным ситуациям общения;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придумать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общения, в кото​рых могут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быть употреблены предложенные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этикетные слова;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дидактического текста с точки зрения наличия/отсутствия необходимых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элементов речево​го этикета в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описанных в тексте ситуациях общения; Работа в группах: оценивание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предложенных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юмористиче​ских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стихотворений с точки зрения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соблюдения героями стихотворений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правил речевого этикета;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54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http://windows.edu/ru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http://school-collektion.edu/ru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http://fcior.edu.ru, http://eor.edu.ru http://katalog.iot.ru/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http://www.nachalka.com/biblioteka http://www.metodkabinet.eu/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http://catalog.iot.ru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http://www.school.edu.ru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  <w:tr w:rsidR="007C5297">
        <w:trPr>
          <w:trHeight w:hRule="exact" w:val="34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8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7C5297"/>
        </w:tc>
      </w:tr>
      <w:tr w:rsidR="007C5297">
        <w:trPr>
          <w:trHeight w:hRule="exact" w:val="34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08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7C5297"/>
        </w:tc>
      </w:tr>
      <w:tr w:rsidR="007C5297">
        <w:trPr>
          <w:trHeight w:hRule="exact" w:val="32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7C5297"/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bookmarkEnd w:id="0"/>
    <w:p w:rsidR="007C5297" w:rsidRDefault="007C5297">
      <w:pPr>
        <w:sectPr w:rsidR="007C529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78" w:line="220" w:lineRule="exact"/>
      </w:pPr>
    </w:p>
    <w:p w:rsidR="007C5297" w:rsidRDefault="00DF79F3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7C5297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7C529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97" w:rsidRDefault="007C529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97" w:rsidRDefault="007C5297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97" w:rsidRDefault="007C529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97" w:rsidRDefault="007C5297"/>
        </w:tc>
      </w:tr>
      <w:tr w:rsidR="007C529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с серией сюжетных картинок. Пропись.</w:t>
            </w:r>
          </w:p>
          <w:p w:rsidR="007C5297" w:rsidRPr="00DF79F3" w:rsidRDefault="00DF79F3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Ориентировка на странице прописей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собственым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7C5297" w:rsidRPr="00DF79F3" w:rsidRDefault="00DF79F3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Отработка алгоритма действий на странице прописей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81" w:lineRule="auto"/>
              <w:ind w:left="72"/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наблюдениям, по сюжетным картинкам на разные темы.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Проведение параллельных линий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7C5297" w:rsidRDefault="00DF79F3">
            <w:pPr>
              <w:autoSpaceDE w:val="0"/>
              <w:autoSpaceDN w:val="0"/>
              <w:spacing w:before="70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Горизонтальные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вертикальные линии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81" w:lineRule="auto"/>
              <w:ind w:left="72"/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наблюдениям, по сюжетным картинкам на разные темы.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Наклонные и прямые линии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7C5297" w:rsidRDefault="00DF79F3">
            <w:pPr>
              <w:autoSpaceDE w:val="0"/>
              <w:autoSpaceDN w:val="0"/>
              <w:spacing w:before="7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Наклонные и волнистые линии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1900" w:h="16840"/>
          <w:pgMar w:top="298" w:right="650" w:bottom="9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7C529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7C5297" w:rsidRDefault="00DF79F3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полуовалов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09.09.2022 ;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7C5297" w:rsidRDefault="00DF79F3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овалов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графического задания при работе с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рисунками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 слова 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предложения. Линии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сложной конфигурации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Дифференциация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зрительного образа букв ы-и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с 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Н, 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Л, 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предложений с буквами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100" w:after="0" w:line="262" w:lineRule="auto"/>
              <w:ind w:left="72" w:right="100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19.10.2022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1900" w:h="16840"/>
          <w:pgMar w:top="284" w:right="650" w:bottom="5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предложений с буквами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М, 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предложений с буквами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предложений с буквами С, с -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предложений с буквами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п - Б, 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Списывание слов,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т - Д, 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буквы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заглавной буквы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Я,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Дифференциция букв а - я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1900" w:h="16840"/>
          <w:pgMar w:top="284" w:right="650" w:bottom="5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Г, 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к - Г, 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Ч, 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cочетаний ча-чу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буквы 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буквой 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буквы ь при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предложений с буквами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сочетания 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сочетания жи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сочетаний жи-ши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19.12.2022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C529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ча-чу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жи-ши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слов 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 с сочетаниями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ча-чу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жи-ши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 Й, 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Й, 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Х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,х</w:t>
            </w:r>
            <w:proofErr w:type="gramEnd"/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написания слов и предложений с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 w:rsidRPr="001A27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буквы 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A279F" w:rsidRDefault="001A279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09</w:t>
            </w:r>
            <w:r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01</w:t>
            </w:r>
            <w:r w:rsidR="00DF79F3"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A279F" w:rsidRDefault="00DF79F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7C5297" w:rsidRPr="001A27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A279F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A279F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заглавной буквы </w:t>
            </w:r>
            <w:proofErr w:type="gramStart"/>
            <w:r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A279F" w:rsidRDefault="00DF79F3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A279F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A279F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A279F" w:rsidRDefault="001A279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10.01.</w:t>
            </w:r>
            <w:r w:rsidR="00DF79F3"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A279F" w:rsidRDefault="00DF79F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A279F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предложений с буквами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у - ю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предложений с буквами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 xml:space="preserve">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C529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100" w:after="0" w:line="262" w:lineRule="auto"/>
              <w:ind w:left="72" w:right="100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 w:rsidP="001A279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предложений с буквами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Дифференциация букв ц - ч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-щ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слов, предложений с буквами ц - ч - 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 xml:space="preserve">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сочетаний ч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ща, чу-щу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 w:rsidP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сочетаний ж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и-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ши, ча - ща, чу - щу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Ф, ф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в - ф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буквы ъ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ь - ъ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Написание слов, </w:t>
            </w:r>
            <w:r w:rsidRPr="00DF79F3">
              <w:rPr>
                <w:lang w:val="ru-RU"/>
              </w:rPr>
              <w:br/>
            </w:r>
            <w:r w:rsidRPr="00DF79F3">
              <w:rPr>
                <w:lang w:val="ru-RU"/>
              </w:rPr>
              <w:tab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ь, ъ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написания всех </w:t>
            </w:r>
            <w:r w:rsidRPr="00DF79F3">
              <w:rPr>
                <w:lang w:val="ru-RU"/>
              </w:rPr>
              <w:tab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 русского алфавита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Преобразование печатного шрифта в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7C5297" w:rsidRDefault="00DF79F3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Списывание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Упражнения по выработке каллиграфически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правильного письма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Письмо слов с сочетаниями </w:t>
            </w:r>
            <w:r w:rsidRPr="00DF79F3">
              <w:rPr>
                <w:lang w:val="ru-RU"/>
              </w:rPr>
              <w:tab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чк, чн, чт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 xml:space="preserve">.02.2023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C529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86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Правописание слов с </w:t>
            </w:r>
            <w:r w:rsidRPr="00DF79F3">
              <w:rPr>
                <w:lang w:val="ru-RU"/>
              </w:rPr>
              <w:tab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буквами е, ё, ю,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о - ё, у - ю, а - я, э - е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107. Правописание заглавной буквы в словах 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 с деформированным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 xml:space="preserve">.02.2023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C529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 Работа с текстом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написания слов, предложений с 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Наша речь. Её значение в </w:t>
            </w:r>
            <w:r w:rsidRPr="00DF79F3">
              <w:rPr>
                <w:lang w:val="ru-RU"/>
              </w:rPr>
              <w:tab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 людей. Язык и речь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 Текст и предложение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8" w:lineRule="auto"/>
              <w:ind w:left="156" w:right="288" w:hanging="15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Знаки препинания в конце предложения: точка,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вопосительный и </w:t>
            </w:r>
            <w:r w:rsidRPr="00DF79F3">
              <w:rPr>
                <w:lang w:val="ru-RU"/>
              </w:rPr>
              <w:br/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восклицательный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знаки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02.03.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 w:rsidRPr="001A279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Диалог. Осознание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ситуации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общения: с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целью, с кем и где происходит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A279F" w:rsidRDefault="001A279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03.03.</w:t>
            </w:r>
            <w:r w:rsidR="00DF79F3"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A279F" w:rsidRDefault="00DF79F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C5297" w:rsidRPr="001A279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A279F" w:rsidRDefault="00DF79F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576" w:right="576" w:hanging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115. Речевой этикет: слова приветствия, прощания, извинения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A279F" w:rsidRDefault="00DF79F3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A279F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A279F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A279F" w:rsidRDefault="001A279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06.03.</w:t>
            </w:r>
            <w:r w:rsidR="00DF79F3"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A279F" w:rsidRDefault="00DF79F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C529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1A279F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A2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81" w:lineRule="auto"/>
              <w:ind w:left="576" w:right="144" w:hanging="576"/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116. Слово, предложение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(наблюдение над сходством и различием).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Установление связи слов в предложении при помощи смысловых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вопросов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1A27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07.03.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Слово как единица языка и </w:t>
            </w:r>
            <w:r w:rsidRPr="00DF79F3">
              <w:rPr>
                <w:lang w:val="ru-RU"/>
              </w:rPr>
              <w:tab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речи 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09.03.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 w:rsidRPr="00BB06E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и слог. Деление слова на слоги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BB06E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10.03.</w:t>
            </w:r>
            <w:r w:rsidR="00DF79F3"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C5297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119.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100" w:after="0"/>
              <w:ind w:left="576" w:hanging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119. Перенос слов (простые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случаи, без стечения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согласных, без учёта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морфемного членения слова)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100" w:after="0" w:line="230" w:lineRule="auto"/>
              <w:ind w:left="74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120. Слово как название </w:t>
            </w:r>
            <w:r w:rsidRPr="00DF79F3">
              <w:rPr>
                <w:lang w:val="ru-RU"/>
              </w:rPr>
              <w:br/>
            </w:r>
            <w:r w:rsidRPr="00DF79F3">
              <w:rPr>
                <w:lang w:val="ru-RU"/>
              </w:rPr>
              <w:tab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предмета 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71" w:lineRule="auto"/>
              <w:ind w:left="576" w:right="576" w:hanging="576"/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Слова, отвечающие на вопросы "кто?", "что?"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как название признака предмета (ознакомелени)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7C529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/>
              <w:ind w:left="576" w:right="144" w:hanging="576"/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Слова, отвечающие на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вопросы "какой?", "какая?", "какое?", "какие?" </w:t>
            </w:r>
            <w:r w:rsidRPr="00DF7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124. Речевая ситуация: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обсуждение интересов и преодоление конфликтов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Слово как название действия </w:t>
            </w:r>
            <w:r w:rsidRPr="00DF79F3">
              <w:rPr>
                <w:lang w:val="ru-RU"/>
              </w:rPr>
              <w:tab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предмета 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71" w:lineRule="auto"/>
              <w:ind w:left="576" w:right="144" w:hanging="576"/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126. Слова, отвечающие на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вопросы "что делать?", "что сделать?"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Речевой этикет: ситуация </w:t>
            </w:r>
            <w:r w:rsidRPr="00DF79F3">
              <w:rPr>
                <w:lang w:val="ru-RU"/>
              </w:rPr>
              <w:br/>
            </w:r>
            <w:r w:rsidRPr="00DF79F3">
              <w:rPr>
                <w:lang w:val="ru-RU"/>
              </w:rPr>
              <w:tab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знакомства. Вежливые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 Слово, его значение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 w:rsidRPr="00BB06E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129. Роль слова в речи.</w:t>
            </w:r>
          </w:p>
          <w:p w:rsidR="007C5297" w:rsidRPr="00DF79F3" w:rsidRDefault="00DF79F3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значения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BB06E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03.04.</w:t>
            </w:r>
            <w:r w:rsidR="00DF79F3"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C5297" w:rsidRPr="00BB06E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BB06E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04.04</w:t>
            </w:r>
            <w:r w:rsidR="00DF79F3"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C5297" w:rsidRPr="00BB06E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131. Работа со словарём.</w:t>
            </w:r>
          </w:p>
          <w:p w:rsidR="007C5297" w:rsidRPr="00DF79F3" w:rsidRDefault="00DF79F3">
            <w:pPr>
              <w:autoSpaceDE w:val="0"/>
              <w:autoSpaceDN w:val="0"/>
              <w:spacing w:before="70" w:after="0" w:line="262" w:lineRule="auto"/>
              <w:jc w:val="center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Уточнение значения слова с помощью толкового словаря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BB06EC" w:rsidP="00BB06E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05.04.</w:t>
            </w:r>
            <w:r w:rsidR="00DF79F3"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C5297" w:rsidRPr="00BB06E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132. Речевая ситуация: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интонации при общении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BB06E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06.04</w:t>
            </w:r>
            <w:r w:rsidR="00DF79F3"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C5297" w:rsidRPr="00BB06EC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71" w:lineRule="auto"/>
              <w:ind w:left="576" w:right="1152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 Восстановление деформированных предложений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BB06EC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07.04</w:t>
            </w:r>
            <w:r w:rsidR="00DF79F3"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C5297" w:rsidRPr="00BB06E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134. Списывание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BB06E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10.04</w:t>
            </w:r>
            <w:r w:rsidR="00DF79F3"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  <w:tr w:rsidR="007C529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/>
              <w:ind w:left="576" w:right="576" w:hanging="576"/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135. Звуки речи. Гласные и согласные звуки, их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Ударение в слове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 xml:space="preserve">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7C529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Гласные ударные 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безударные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 xml:space="preserve">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1900" w:h="16840"/>
          <w:pgMar w:top="284" w:right="650" w:bottom="8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7C529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137. Наблюдение над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единообразным написанием буквы безударного гласного звука в одинаковой части (корне)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однокоренных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/>
              <w:ind w:left="156" w:right="144" w:hanging="156"/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Написание непроверяемой буквы безударного гласного звука в словах.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орфографическим словарём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C529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100" w:after="0" w:line="271" w:lineRule="auto"/>
              <w:ind w:left="156" w:hanging="15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Твёрдые и мягкие согласные звуки и буквы их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обозначающие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е, ё, ю, я в слове.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Их функция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141. Буква Ь как показатель </w:t>
            </w:r>
            <w:r w:rsidRPr="00DF79F3">
              <w:rPr>
                <w:lang w:val="ru-RU"/>
              </w:rPr>
              <w:br/>
            </w:r>
            <w:r w:rsidRPr="00DF79F3">
              <w:rPr>
                <w:lang w:val="ru-RU"/>
              </w:rPr>
              <w:tab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мягкости согласного звука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Согласные звуки и буквы, обозначающие согласные звуки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Звонкие и глухие согласные звуки, их различение.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Согласный звук [й'] 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гласный звук [и]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144. Парные и непарные по глухости-звонкости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звуки на конце 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100" w:after="0" w:line="271" w:lineRule="auto"/>
              <w:ind w:left="156" w:hanging="15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слов с буквой парного по глухост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и-</w:t>
            </w:r>
            <w:proofErr w:type="gramEnd"/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звонкости на конце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25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146. Речевая ситуация: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поздравление и вручение подарка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26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Шипящие согласные звуки </w:t>
            </w:r>
            <w:r w:rsidRPr="00DF79F3">
              <w:rPr>
                <w:lang w:val="ru-RU"/>
              </w:rPr>
              <w:tab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[ж], [ш], [ч'], [щ']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 xml:space="preserve">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148. Правило правописания </w:t>
            </w:r>
            <w:r w:rsidRPr="00DF79F3">
              <w:rPr>
                <w:lang w:val="ru-RU"/>
              </w:rPr>
              <w:tab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сочетания чк-чн, чт, щн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 w:rsidRPr="00BB06EC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149. Орфоэпические нормы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произношения слов с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сочетаниями чк, чн, чт, щн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BB06E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02.05</w:t>
            </w:r>
            <w:r w:rsidR="00DF79F3"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</w:tbl>
    <w:p w:rsidR="007C5297" w:rsidRPr="00BB06EC" w:rsidRDefault="007C5297">
      <w:pPr>
        <w:autoSpaceDE w:val="0"/>
        <w:autoSpaceDN w:val="0"/>
        <w:spacing w:after="0" w:line="14" w:lineRule="exact"/>
        <w:rPr>
          <w:lang w:val="ru-RU"/>
        </w:rPr>
      </w:pPr>
    </w:p>
    <w:p w:rsidR="007C5297" w:rsidRPr="00BB06EC" w:rsidRDefault="007C5297">
      <w:pPr>
        <w:rPr>
          <w:lang w:val="ru-RU"/>
        </w:rPr>
        <w:sectPr w:rsidR="007C5297" w:rsidRPr="00BB06EC">
          <w:pgSz w:w="11900" w:h="16840"/>
          <w:pgMar w:top="284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C5297" w:rsidRPr="00BB06EC" w:rsidRDefault="007C529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7C5297" w:rsidRPr="00BB06E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Речевая ситуация: уточнение </w:t>
            </w:r>
            <w:r w:rsidRPr="00DF79F3">
              <w:rPr>
                <w:lang w:val="ru-RU"/>
              </w:rPr>
              <w:tab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значения незнакомых 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BB06E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03.05</w:t>
            </w:r>
            <w:r w:rsidR="00DF79F3"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C5297" w:rsidRPr="00BB06E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151. Отработка правил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сочетаний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ча-ща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чу-щу, жи-ши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BB06E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04.05</w:t>
            </w:r>
            <w:r w:rsidR="00DF79F3"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C5297" w:rsidRPr="00BB06E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152. Закрепление правил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сочетаний </w:t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ча-ща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чу-щу, жи-ши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BB06E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05.05</w:t>
            </w:r>
            <w:r w:rsidR="00DF79F3"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C5297" w:rsidRPr="00BB06EC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100" w:after="0"/>
              <w:ind w:left="576" w:right="288" w:hanging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153. Русский алфавит: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правильное название букв, знание их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последовательности.</w:t>
            </w:r>
          </w:p>
          <w:p w:rsidR="007C5297" w:rsidRPr="00DF79F3" w:rsidRDefault="00DF79F3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алфавита для работы со словарём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BB06EC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08.05</w:t>
            </w:r>
            <w:r w:rsidR="00DF79F3"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Заглавная буква в именах, отчествах, фамилиях людей, в географических названиях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BB06E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10.05.</w:t>
            </w:r>
            <w:r w:rsidR="00DF79F3"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прос;</w:t>
            </w:r>
          </w:p>
        </w:tc>
      </w:tr>
      <w:tr w:rsidR="007C529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155. Правило правописания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заглавной буквы в именах, отчествах, фамилиях людей, в географических названиях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11.05.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 w:rsidRPr="00BB06E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156. Знакомство со словами, </w:t>
            </w:r>
            <w:r w:rsidRPr="00DF79F3">
              <w:rPr>
                <w:lang w:val="ru-RU"/>
              </w:rPr>
              <w:tab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близкими по значению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BB06E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12.05</w:t>
            </w:r>
            <w:r w:rsidR="00DF79F3"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C5297" w:rsidRPr="00BB06E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157. Повторение слов,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отвечающих на вопросы "кто?", "что?"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BB06E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</w:t>
            </w:r>
            <w:r w:rsidR="00DF79F3"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C529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BB06EC" w:rsidRDefault="00DF79F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BB06E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8" w:lineRule="auto"/>
              <w:ind w:left="576" w:hanging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158. Повторение слов,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отвечающих на вопросы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"какой?", "какая?", "какое?", "какие?"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159. Повторение слов,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отвечающих на вопросы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"что делать?", "что сделать?"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/>
              <w:ind w:left="156" w:hanging="156"/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Составление предложения из набора форм слов.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с деформированными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 xml:space="preserve">.05.2023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7C529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знаний о тексте </w:t>
            </w:r>
            <w:r w:rsidRPr="00DF79F3">
              <w:rPr>
                <w:lang w:val="ru-RU"/>
              </w:rPr>
              <w:tab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предложении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 xml:space="preserve">.05.2023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162. Составление краткого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рассказа по сюжетным </w:t>
            </w:r>
            <w:r w:rsidRPr="00DF79F3">
              <w:rPr>
                <w:lang w:val="ru-RU"/>
              </w:rPr>
              <w:br/>
            </w: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картинкам и наблюдениям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 w:rsidP="00BB06E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Комплескное повторение </w:t>
            </w:r>
            <w:r w:rsidRPr="00DF79F3">
              <w:rPr>
                <w:lang w:val="ru-RU"/>
              </w:rPr>
              <w:tab/>
            </w:r>
            <w:proofErr w:type="gramStart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правописания орфограмм, изученных в 1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C529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Итоговая работа за 1 класс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BB06E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DF79F3"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C529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Pr="00DF79F3" w:rsidRDefault="00DF79F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F79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5297" w:rsidRDefault="00DF79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</w:tr>
    </w:tbl>
    <w:p w:rsidR="007C5297" w:rsidRDefault="007C5297">
      <w:pPr>
        <w:autoSpaceDE w:val="0"/>
        <w:autoSpaceDN w:val="0"/>
        <w:spacing w:after="0" w:line="14" w:lineRule="exact"/>
      </w:pPr>
    </w:p>
    <w:p w:rsidR="007C5297" w:rsidRDefault="007C5297">
      <w:pPr>
        <w:sectPr w:rsidR="007C529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C5297" w:rsidRDefault="007C5297">
      <w:pPr>
        <w:autoSpaceDE w:val="0"/>
        <w:autoSpaceDN w:val="0"/>
        <w:spacing w:after="78" w:line="220" w:lineRule="exact"/>
      </w:pPr>
    </w:p>
    <w:p w:rsidR="007C5297" w:rsidRDefault="00DF79F3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7C5297" w:rsidRDefault="00DF79F3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7C5297" w:rsidRPr="00DF79F3" w:rsidRDefault="00DF79F3">
      <w:pPr>
        <w:autoSpaceDE w:val="0"/>
        <w:autoSpaceDN w:val="0"/>
        <w:spacing w:before="166" w:after="0" w:line="271" w:lineRule="auto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Канакина В.П., Горецкий В.Г., Русский язык. Учебник. 1 класс. Акционерное общество «Издательств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о«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Просвещение»;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7C5297" w:rsidRPr="00DF79F3" w:rsidRDefault="00DF79F3">
      <w:pPr>
        <w:autoSpaceDE w:val="0"/>
        <w:autoSpaceDN w:val="0"/>
        <w:spacing w:before="262" w:after="0" w:line="230" w:lineRule="auto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7C5297" w:rsidRPr="00DF79F3" w:rsidRDefault="00DF79F3">
      <w:pPr>
        <w:autoSpaceDE w:val="0"/>
        <w:autoSpaceDN w:val="0"/>
        <w:spacing w:before="166" w:after="0" w:line="290" w:lineRule="auto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1. «Единое окно доступа к образовательным ресурсам»-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windows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2. «Единая коллекция цифровых образовательных ресурсов»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collektion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3. «Федеральный центр информационных образовательных ресурсов» -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fcior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F79F3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eor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4. Каталог образовательных ресурсов сети Интернет для школы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http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katalog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iot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5. Библиотека материалов для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начальной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школы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nachalka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biblioteka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6. 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r>
        <w:rPr>
          <w:rFonts w:ascii="Times New Roman" w:eastAsia="Times New Roman" w:hAnsi="Times New Roman"/>
          <w:color w:val="000000"/>
          <w:sz w:val="24"/>
        </w:rPr>
        <w:t>todkabinet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 информационно-методический кабинет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metodkabinet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7. Каталог образовательных ресурсов сети «Интернет»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iot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8. Российский образовательный портал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9. Портал «Российское образование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Образовательные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Интернет-порталы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1. Сайт Министерства образования и науки РФ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mon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gov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2. Сайт Рособразования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gov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3. Федеральный портал «Российское образование»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4. Российский образовательный портал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5. Федеральный Государственный Образовательный Стандарт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http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standart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6. Портал "Начальная школа"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nachalka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7. Портал "Введение ФГОС НОО"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nachalka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seminfo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8. Каталог учебных изданий, электронного оборудования и электронных образовательных ресурсов для общего образования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ndce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9. Школьный портал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portalschool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10. Федеральный портал «Информационно-коммуникационные технологии в образовании»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ict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11. Российский портал открытого образования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opennet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12. Фестиваль педагогических идей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festival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13. Портал </w:t>
      </w:r>
      <w:r>
        <w:rPr>
          <w:rFonts w:ascii="Times New Roman" w:eastAsia="Times New Roman" w:hAnsi="Times New Roman"/>
          <w:color w:val="000000"/>
          <w:sz w:val="24"/>
        </w:rPr>
        <w:t>Math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: библиотека, медиатека, олимпиады, задачи, научные школы, история математики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math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14. Газета «Математика» Издательский Дом «Первое сентября»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math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15. Математика в школе – консультационный центр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msu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16. Сайт «Я иду на урок русского языка» и электронная версия газеты «Русский язык»</w:t>
      </w:r>
      <w:r w:rsidRPr="00DF79F3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rus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17. Коллекция «Мировая художественная культура»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art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18. Музыкальная коллекция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Российского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общеобразовательного портала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musik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19.Портал «Музеи России»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museum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20. Учительская газета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ug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21. Журнал «Начальная школа»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openworld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22. Газета «1 сентября»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7C5297" w:rsidRPr="00DF79F3" w:rsidRDefault="00DF79F3">
      <w:pPr>
        <w:autoSpaceDE w:val="0"/>
        <w:autoSpaceDN w:val="0"/>
        <w:spacing w:before="262" w:after="0" w:line="230" w:lineRule="auto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7C5297" w:rsidRPr="00DF79F3" w:rsidRDefault="00DF79F3">
      <w:pPr>
        <w:autoSpaceDE w:val="0"/>
        <w:autoSpaceDN w:val="0"/>
        <w:spacing w:before="166" w:after="0" w:line="230" w:lineRule="auto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Для учащихся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uchportal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load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/47-2-2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7C5297" w:rsidRPr="00DF79F3" w:rsidRDefault="007C5297">
      <w:pPr>
        <w:rPr>
          <w:lang w:val="ru-RU"/>
        </w:rPr>
        <w:sectPr w:rsidR="007C5297" w:rsidRPr="00DF79F3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C5297" w:rsidRPr="00DF79F3" w:rsidRDefault="007C5297">
      <w:pPr>
        <w:autoSpaceDE w:val="0"/>
        <w:autoSpaceDN w:val="0"/>
        <w:spacing w:after="96" w:line="220" w:lineRule="exact"/>
        <w:rPr>
          <w:lang w:val="ru-RU"/>
        </w:rPr>
      </w:pPr>
    </w:p>
    <w:p w:rsidR="007C5297" w:rsidRPr="00DF79F3" w:rsidRDefault="00DF79F3">
      <w:pPr>
        <w:autoSpaceDE w:val="0"/>
        <w:autoSpaceDN w:val="0"/>
        <w:spacing w:after="0" w:line="281" w:lineRule="auto"/>
        <w:ind w:right="3024"/>
        <w:rPr>
          <w:lang w:val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um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razum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load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uchebnye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prezentacii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nachalnaja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shkola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/18 </w:t>
      </w:r>
      <w:r w:rsidRPr="00DF79F3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internet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chgk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info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vbg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/~</w:t>
      </w:r>
      <w:r>
        <w:rPr>
          <w:rFonts w:ascii="Times New Roman" w:eastAsia="Times New Roman" w:hAnsi="Times New Roman"/>
          <w:color w:val="000000"/>
          <w:sz w:val="24"/>
        </w:rPr>
        <w:t>kvint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im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Детский интеллектуальный клуб "Квинт".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"Интеллектуальный марафон"• Музыкальный клуб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http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realmusic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jokeclub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 3. Сайты детских писателей.</w:t>
      </w:r>
    </w:p>
    <w:p w:rsidR="007C5297" w:rsidRPr="00DF79F3" w:rsidRDefault="00DF79F3">
      <w:pPr>
        <w:autoSpaceDE w:val="0"/>
        <w:autoSpaceDN w:val="0"/>
        <w:spacing w:before="70" w:after="0" w:line="271" w:lineRule="auto"/>
        <w:rPr>
          <w:lang w:val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mccme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/~</w:t>
      </w:r>
      <w:r>
        <w:rPr>
          <w:rFonts w:ascii="Times New Roman" w:eastAsia="Times New Roman" w:hAnsi="Times New Roman"/>
          <w:color w:val="000000"/>
          <w:sz w:val="24"/>
        </w:rPr>
        <w:t>dima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erunda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naoborot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- "Всё наоборот" – стихи для детей, собранные Григорием Кружковым.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sf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mksat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vk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krapivin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- Писатель Владислав Крапивин.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literatura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1.</w:t>
      </w:r>
      <w:r>
        <w:rPr>
          <w:rFonts w:ascii="Times New Roman" w:eastAsia="Times New Roman" w:hAnsi="Times New Roman"/>
          <w:color w:val="000000"/>
          <w:sz w:val="24"/>
        </w:rPr>
        <w:t>narod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dmitrij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emets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- Писатель Дмитрий Емец.</w:t>
      </w:r>
      <w:proofErr w:type="gramEnd"/>
    </w:p>
    <w:p w:rsidR="007C5297" w:rsidRPr="00DF79F3" w:rsidRDefault="00DF79F3"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nikitinsky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ua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- Детский писатель Юрий Никитинский.</w:t>
      </w:r>
    </w:p>
    <w:p w:rsidR="007C5297" w:rsidRPr="00DF79F3" w:rsidRDefault="00DF79F3">
      <w:pPr>
        <w:autoSpaceDE w:val="0"/>
        <w:autoSpaceDN w:val="0"/>
        <w:spacing w:before="70" w:after="0" w:line="230" w:lineRule="auto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4. Электронные версии журналов.</w:t>
      </w:r>
    </w:p>
    <w:p w:rsidR="007C5297" w:rsidRPr="00DF79F3" w:rsidRDefault="00DF79F3">
      <w:pPr>
        <w:autoSpaceDE w:val="0"/>
        <w:autoSpaceDN w:val="0"/>
        <w:spacing w:before="72" w:after="0" w:line="286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skazki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narod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- "Сказка для народа" - народные и авторские сказки </w:t>
      </w:r>
      <w:r w:rsidRPr="00DF79F3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kinder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- Каталог детских ресурсов "</w:t>
      </w:r>
      <w:r>
        <w:rPr>
          <w:rFonts w:ascii="Times New Roman" w:eastAsia="Times New Roman" w:hAnsi="Times New Roman"/>
          <w:color w:val="000000"/>
          <w:sz w:val="24"/>
        </w:rPr>
        <w:t>Kinder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"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barsuk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lenin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- Журнал для детей "Барсук"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biblioguide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/ - </w:t>
      </w:r>
      <w:r>
        <w:rPr>
          <w:rFonts w:ascii="Times New Roman" w:eastAsia="Times New Roman" w:hAnsi="Times New Roman"/>
          <w:color w:val="000000"/>
          <w:sz w:val="24"/>
        </w:rPr>
        <w:t>Biblio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Гид: всё о детской книге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kostyor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archives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-Журнал для школьников "Костёр"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murzilka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km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- Детский журнал "Мурзилка" </w:t>
      </w:r>
      <w:r w:rsidRPr="00DF79F3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vkids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km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/ - Детская страничка "Кирилла и Мефодия". Чат, игры, призы, информация для родителей </w:t>
      </w:r>
      <w:r w:rsidRPr="00DF79F3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posnayko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- Журнал "Познайка". Детский игровой журнал. Конкурсы, игры и прочее. Здесь можно найти стихи и песни для детей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cofe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read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ka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/ - "Почитай-ка"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-д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етский сказочный журнал. Сказки, великие сказочники, головоломки, курьезные факты из жизни ученых, конкурс литературного творчества, калейдоскоп необычных сведений из мира животных и истории, рассказы о легендарных воинах разных времен и народов.</w:t>
      </w:r>
    </w:p>
    <w:p w:rsidR="007C5297" w:rsidRPr="00DF79F3" w:rsidRDefault="00DF79F3">
      <w:pPr>
        <w:autoSpaceDE w:val="0"/>
        <w:autoSpaceDN w:val="0"/>
        <w:spacing w:before="70" w:after="0" w:line="286" w:lineRule="auto"/>
        <w:ind w:right="1152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Коллекции электронных образовательных ресурсов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1. «Единое окно доступа к образовательным ресурсам»-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windows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2. «Единая коллекция цифровых образовательных ресурсов»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collektion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fcior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eor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4. Каталог образовательных ресурсов сети Интернет для школы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http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katalog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iot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/ 5. Библиотека материалов для </w:t>
      </w:r>
      <w:proofErr w:type="gramStart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начальной</w:t>
      </w:r>
      <w:proofErr w:type="gramEnd"/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школы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nachalka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biblioteka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6. 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r>
        <w:rPr>
          <w:rFonts w:ascii="Times New Roman" w:eastAsia="Times New Roman" w:hAnsi="Times New Roman"/>
          <w:color w:val="000000"/>
          <w:sz w:val="24"/>
        </w:rPr>
        <w:t>todkabinet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 информационно-методический кабинет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metodkabinet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/ 7. Каталог образовательных ресурсов сети «Интернет»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iot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8. Российский образовательный портал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F79F3">
        <w:rPr>
          <w:lang w:val="ru-RU"/>
        </w:rPr>
        <w:br/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9. Портал «Российское образование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7C5297" w:rsidRPr="00DF79F3" w:rsidRDefault="007C5297">
      <w:pPr>
        <w:rPr>
          <w:lang w:val="ru-RU"/>
        </w:rPr>
        <w:sectPr w:rsidR="007C5297" w:rsidRPr="00DF79F3">
          <w:pgSz w:w="11900" w:h="16840"/>
          <w:pgMar w:top="316" w:right="654" w:bottom="1440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7C5297" w:rsidRPr="00DF79F3" w:rsidRDefault="007C5297">
      <w:pPr>
        <w:autoSpaceDE w:val="0"/>
        <w:autoSpaceDN w:val="0"/>
        <w:spacing w:after="78" w:line="220" w:lineRule="exact"/>
        <w:rPr>
          <w:lang w:val="ru-RU"/>
        </w:rPr>
      </w:pPr>
    </w:p>
    <w:p w:rsidR="007C5297" w:rsidRPr="00DF79F3" w:rsidRDefault="00DF79F3">
      <w:pPr>
        <w:autoSpaceDE w:val="0"/>
        <w:autoSpaceDN w:val="0"/>
        <w:spacing w:after="0" w:line="230" w:lineRule="auto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7C5297" w:rsidRPr="00DF79F3" w:rsidRDefault="00DF79F3">
      <w:pPr>
        <w:autoSpaceDE w:val="0"/>
        <w:autoSpaceDN w:val="0"/>
        <w:spacing w:before="346" w:after="0" w:line="230" w:lineRule="auto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7C5297" w:rsidRPr="00DF79F3" w:rsidRDefault="00DF79F3">
      <w:pPr>
        <w:autoSpaceDE w:val="0"/>
        <w:autoSpaceDN w:val="0"/>
        <w:spacing w:before="166" w:after="0" w:line="262" w:lineRule="auto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к основным разделам грамматического материала, содержащегося в программе по русскому языку. </w:t>
      </w:r>
    </w:p>
    <w:p w:rsidR="007C5297" w:rsidRPr="00DF79F3" w:rsidRDefault="00DF79F3">
      <w:pPr>
        <w:autoSpaceDE w:val="0"/>
        <w:autoSpaceDN w:val="0"/>
        <w:spacing w:before="70" w:after="0" w:line="230" w:lineRule="auto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Наборы сюжетных (предметных) картинок в соответствии с тематикой</w:t>
      </w:r>
    </w:p>
    <w:p w:rsidR="007C5297" w:rsidRPr="00DF79F3" w:rsidRDefault="00DF79F3">
      <w:pPr>
        <w:autoSpaceDE w:val="0"/>
        <w:autoSpaceDN w:val="0"/>
        <w:spacing w:before="262" w:after="0" w:line="230" w:lineRule="auto"/>
        <w:rPr>
          <w:lang w:val="ru-RU"/>
        </w:rPr>
      </w:pPr>
      <w:r w:rsidRPr="00DF79F3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7C5297" w:rsidRPr="00DF79F3" w:rsidRDefault="00DF79F3">
      <w:pPr>
        <w:autoSpaceDE w:val="0"/>
        <w:autoSpaceDN w:val="0"/>
        <w:spacing w:before="166" w:after="0" w:line="230" w:lineRule="auto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1. Классная магнитная доска.</w:t>
      </w:r>
    </w:p>
    <w:p w:rsidR="007C5297" w:rsidRPr="00DF79F3" w:rsidRDefault="00DF79F3">
      <w:pPr>
        <w:autoSpaceDE w:val="0"/>
        <w:autoSpaceDN w:val="0"/>
        <w:spacing w:before="70" w:after="0" w:line="230" w:lineRule="auto"/>
        <w:rPr>
          <w:lang w:val="ru-RU"/>
        </w:rPr>
      </w:pPr>
      <w:r w:rsidRPr="00DF79F3">
        <w:rPr>
          <w:rFonts w:ascii="Times New Roman" w:eastAsia="Times New Roman" w:hAnsi="Times New Roman"/>
          <w:color w:val="000000"/>
          <w:sz w:val="24"/>
          <w:lang w:val="ru-RU"/>
        </w:rPr>
        <w:t>2. Настенная доска с приспособлением для крепления картинок.</w:t>
      </w:r>
    </w:p>
    <w:p w:rsidR="007C5297" w:rsidRDefault="00DF79F3">
      <w:pPr>
        <w:autoSpaceDE w:val="0"/>
        <w:autoSpaceDN w:val="0"/>
        <w:spacing w:before="72" w:after="0" w:line="262" w:lineRule="auto"/>
        <w:ind w:right="9072"/>
      </w:pPr>
      <w:r>
        <w:rPr>
          <w:rFonts w:ascii="Times New Roman" w:eastAsia="Times New Roman" w:hAnsi="Times New Roman"/>
          <w:color w:val="000000"/>
          <w:sz w:val="24"/>
        </w:rPr>
        <w:t xml:space="preserve">3. Колонки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4. Компьютер</w:t>
      </w:r>
    </w:p>
    <w:p w:rsidR="007C5297" w:rsidRDefault="007C5297">
      <w:pPr>
        <w:sectPr w:rsidR="007C529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F79F3" w:rsidRDefault="00DF79F3"/>
    <w:sectPr w:rsidR="00DF79F3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74F59"/>
    <w:rsid w:val="001A279F"/>
    <w:rsid w:val="0029639D"/>
    <w:rsid w:val="00326F90"/>
    <w:rsid w:val="007C5297"/>
    <w:rsid w:val="00936EAF"/>
    <w:rsid w:val="00AA1D8D"/>
    <w:rsid w:val="00B47730"/>
    <w:rsid w:val="00BB06EC"/>
    <w:rsid w:val="00CB0664"/>
    <w:rsid w:val="00DF79F3"/>
    <w:rsid w:val="00FB3CC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14">
    <w:name w:val="Сетка таблицы1"/>
    <w:basedOn w:val="a3"/>
    <w:next w:val="aff0"/>
    <w:uiPriority w:val="59"/>
    <w:rsid w:val="00DF79F3"/>
    <w:pPr>
      <w:spacing w:after="0" w:line="240" w:lineRule="auto"/>
    </w:pPr>
    <w:rPr>
      <w:rFonts w:eastAsia="Calibri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Balloon Text"/>
    <w:basedOn w:val="a1"/>
    <w:link w:val="aff9"/>
    <w:uiPriority w:val="99"/>
    <w:semiHidden/>
    <w:unhideWhenUsed/>
    <w:rsid w:val="00FB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FB3C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14">
    <w:name w:val="Сетка таблицы1"/>
    <w:basedOn w:val="a3"/>
    <w:next w:val="aff0"/>
    <w:uiPriority w:val="59"/>
    <w:rsid w:val="00DF79F3"/>
    <w:pPr>
      <w:spacing w:after="0" w:line="240" w:lineRule="auto"/>
    </w:pPr>
    <w:rPr>
      <w:rFonts w:eastAsia="Calibri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Balloon Text"/>
    <w:basedOn w:val="a1"/>
    <w:link w:val="aff9"/>
    <w:uiPriority w:val="99"/>
    <w:semiHidden/>
    <w:unhideWhenUsed/>
    <w:rsid w:val="00FB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FB3C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A3C1D7-C325-4FE1-9307-6F88EA241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11899</Words>
  <Characters>67826</Characters>
  <Application>Microsoft Office Word</Application>
  <DocSecurity>0</DocSecurity>
  <Lines>565</Lines>
  <Paragraphs>159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79566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Пользователь</cp:lastModifiedBy>
  <cp:revision>4</cp:revision>
  <cp:lastPrinted>2022-09-06T12:50:00Z</cp:lastPrinted>
  <dcterms:created xsi:type="dcterms:W3CDTF">2013-12-23T23:15:00Z</dcterms:created>
  <dcterms:modified xsi:type="dcterms:W3CDTF">2022-09-06T12:51:00Z</dcterms:modified>
  <cp:category/>
</cp:coreProperties>
</file>