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9864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Муниципальное дошкольное образовательное бюджетное учреждение детский сад № 111 муниципального образования городской округ город-курорт Сочи Краснодарского края</w:t>
      </w:r>
    </w:p>
    <w:p w14:paraId="5C82694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</w:p>
    <w:p w14:paraId="2B2053D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</w:p>
    <w:p w14:paraId="15F774D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</w:p>
    <w:p w14:paraId="6A50010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</w:p>
    <w:p w14:paraId="0C56A00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</w:p>
    <w:p w14:paraId="26AE4CF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</w:p>
    <w:p w14:paraId="29839B7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</w:p>
    <w:p w14:paraId="5432EF9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</w:p>
    <w:p w14:paraId="3751453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Методическая разработка </w:t>
      </w:r>
    </w:p>
    <w:p w14:paraId="0CF9BCB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Тема: «Использование</w:t>
      </w:r>
      <w:r>
        <w:rPr>
          <w:rFonts w:hint="default" w:ascii="Times New Roman" w:hAnsi="Times New Roman" w:cs="Times New Roman"/>
          <w:b w:val="0"/>
          <w:bCs w:val="0"/>
          <w:color w:val="auto"/>
          <w:spacing w:val="-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технологий</w:t>
      </w:r>
      <w:r>
        <w:rPr>
          <w:rFonts w:hint="default" w:ascii="Times New Roman" w:hAnsi="Times New Roman" w:cs="Times New Roman"/>
          <w:b w:val="0"/>
          <w:bCs w:val="0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мнемотехники</w:t>
      </w:r>
      <w:r>
        <w:rPr>
          <w:rFonts w:hint="default" w:ascii="Times New Roman" w:hAnsi="Times New Roman" w:cs="Times New Roman"/>
          <w:b w:val="0"/>
          <w:bCs w:val="0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в работе с детьми</w:t>
      </w:r>
      <w:r>
        <w:rPr>
          <w:rFonts w:hint="default" w:ascii="Times New Roman" w:hAnsi="Times New Roman" w:cs="Times New Roman"/>
          <w:b w:val="0"/>
          <w:bCs w:val="0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по развитию</w:t>
      </w:r>
      <w:r>
        <w:rPr>
          <w:rFonts w:hint="default" w:ascii="Times New Roman" w:hAnsi="Times New Roman" w:cs="Times New Roman"/>
          <w:b w:val="0"/>
          <w:bCs w:val="0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речи»</w:t>
      </w:r>
    </w:p>
    <w:p w14:paraId="1D6D211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3D1A0B7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37EF18A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299907A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6E54D45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1134108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center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  Автор:</w:t>
      </w:r>
    </w:p>
    <w:p w14:paraId="636C0CC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center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                      воспитатель МДОБУ детский сад № 111</w:t>
      </w:r>
    </w:p>
    <w:p w14:paraId="1BD2F6F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center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Фоменко Татьяна Сергеевна</w:t>
      </w:r>
    </w:p>
    <w:p w14:paraId="57A0C9A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7406D0F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37F9939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12341E9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35E1893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6CCCFA6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366A355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40C27EA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7CBFBA0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both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ru-RU"/>
        </w:rPr>
        <w:t>Актуальность</w:t>
      </w:r>
    </w:p>
    <w:p w14:paraId="2050645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 w:firstLine="56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Речь – одна из линий развития ребёнка. Благодаря родному языку малыш входит в наш мир, получает широкие возможности общения с другими людьми.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Но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речь не даётся человеку от рождения. Связная речь формируется, развивается и совершенствуется на протяжении всего дошкольного детства : сначала в процессе общения с взрослыми, затем – со сверстниками. Речь выполняет функции общения и сообщения, эмоционального самовыражения и воздействия на других людей.</w:t>
      </w:r>
    </w:p>
    <w:p w14:paraId="34E40CC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41" w:firstLine="490" w:firstLineChars="17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Исследования Ф.А. Сохина доказывают: ребёнок самостоятельно не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может овладеть речевой нормой.</w:t>
      </w:r>
    </w:p>
    <w:p w14:paraId="2ADCDD2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Неполноценная</w:t>
      </w:r>
      <w:r>
        <w:rPr>
          <w:rFonts w:hint="default" w:ascii="Times New Roman" w:hAnsi="Times New Roman" w:cs="Times New Roman"/>
          <w:color w:val="auto"/>
          <w:spacing w:val="60"/>
          <w:w w:val="15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речевая</w:t>
      </w:r>
      <w:r>
        <w:rPr>
          <w:rFonts w:hint="default" w:ascii="Times New Roman" w:hAnsi="Times New Roman" w:cs="Times New Roman"/>
          <w:color w:val="auto"/>
          <w:spacing w:val="53"/>
          <w:w w:val="15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деятельность</w:t>
      </w:r>
      <w:r>
        <w:rPr>
          <w:rFonts w:hint="default" w:ascii="Times New Roman" w:hAnsi="Times New Roman" w:cs="Times New Roman"/>
          <w:color w:val="auto"/>
          <w:spacing w:val="53"/>
          <w:w w:val="15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накладывает</w:t>
      </w:r>
      <w:r>
        <w:rPr>
          <w:rFonts w:hint="default" w:ascii="Times New Roman" w:hAnsi="Times New Roman" w:cs="Times New Roman"/>
          <w:color w:val="auto"/>
          <w:spacing w:val="51"/>
          <w:w w:val="15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отпечаток</w:t>
      </w:r>
      <w:r>
        <w:rPr>
          <w:rFonts w:hint="default" w:ascii="Times New Roman" w:hAnsi="Times New Roman" w:cs="Times New Roman"/>
          <w:color w:val="auto"/>
          <w:spacing w:val="54"/>
          <w:w w:val="15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формирование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детей</w:t>
      </w:r>
      <w:r>
        <w:rPr>
          <w:rFonts w:hint="default" w:ascii="Times New Roman" w:hAnsi="Times New Roman" w:cs="Times New Roman"/>
          <w:color w:val="auto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сенсорной,</w:t>
      </w:r>
      <w:r>
        <w:rPr>
          <w:rFonts w:hint="default" w:ascii="Times New Roman" w:hAnsi="Times New Roman" w:cs="Times New Roman"/>
          <w:color w:val="auto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интеллектуальной</w:t>
      </w:r>
      <w:r>
        <w:rPr>
          <w:rFonts w:hint="default" w:ascii="Times New Roman" w:hAnsi="Times New Roman" w:cs="Times New Roman"/>
          <w:color w:val="auto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волевой</w:t>
      </w:r>
      <w:r>
        <w:rPr>
          <w:rFonts w:hint="default" w:ascii="Times New Roman" w:hAnsi="Times New Roman" w:cs="Times New Roman"/>
          <w:color w:val="auto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сферы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 У детей наблюдаются следующие проблемы: речевые навыки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становятся хуже, развитие психических процессов замедляется, увеличивается количество детей с ЗРР.</w:t>
      </w:r>
    </w:p>
    <w:p w14:paraId="6F1E867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34" w:firstLine="630" w:firstLineChars="2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Проблему, которую предстоит решать педагогам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дошкольного образования, можно сформулировать следующим образом: речевая активность у детей недостаточна из–за ограниченности и примитивности речевых средств,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бедность диалогической и монологической речи.</w:t>
      </w:r>
    </w:p>
    <w:p w14:paraId="3719373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258" w:firstLine="280" w:firstLineChars="100"/>
        <w:jc w:val="both"/>
        <w:textAlignment w:val="auto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Цели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>:</w:t>
      </w:r>
    </w:p>
    <w:p w14:paraId="1A295EF8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8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286" w:right="0" w:hanging="14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развитие</w:t>
      </w:r>
      <w:r>
        <w:rPr>
          <w:rFonts w:hint="default" w:ascii="Times New Roman" w:hAnsi="Times New Roman" w:cs="Times New Roman"/>
          <w:color w:val="auto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ассоциативного</w:t>
      </w:r>
      <w:r>
        <w:rPr>
          <w:rFonts w:hint="default" w:ascii="Times New Roman" w:hAnsi="Times New Roman" w:cs="Times New Roman"/>
          <w:color w:val="auto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мышления</w:t>
      </w:r>
      <w:r>
        <w:rPr>
          <w:rFonts w:hint="default"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>;</w:t>
      </w:r>
    </w:p>
    <w:p w14:paraId="6AF4612F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8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286" w:right="0" w:hanging="149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зрительной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слуховой</w:t>
      </w:r>
      <w:r>
        <w:rPr>
          <w:rFonts w:hint="default" w:ascii="Times New Roman" w:hAnsi="Times New Roman" w:cs="Times New Roman"/>
          <w:color w:val="auto"/>
          <w:spacing w:val="-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,</w:t>
      </w:r>
      <w:r>
        <w:rPr>
          <w:rFonts w:hint="default" w:ascii="Times New Roman" w:hAnsi="Times New Roman" w:cs="Times New Roman"/>
          <w:color w:val="auto"/>
          <w:spacing w:val="6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зрительного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слухового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внимания;</w:t>
      </w:r>
    </w:p>
    <w:p w14:paraId="7E190A30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7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271" w:right="0" w:hanging="134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воспитания</w:t>
      </w:r>
      <w:r>
        <w:rPr>
          <w:rFonts w:hint="default" w:ascii="Times New Roman" w:hAnsi="Times New Roman" w:cs="Times New Roman"/>
          <w:color w:val="auto"/>
          <w:spacing w:val="75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интереса</w:t>
      </w:r>
      <w:r>
        <w:rPr>
          <w:rFonts w:hint="default" w:ascii="Times New Roman" w:hAnsi="Times New Roman" w:cs="Times New Roman"/>
          <w:color w:val="auto"/>
          <w:spacing w:val="6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внимания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родному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языку.</w:t>
      </w:r>
    </w:p>
    <w:p w14:paraId="4F6F4CE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420" w:firstLineChars="150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Задачи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:</w:t>
      </w:r>
    </w:p>
    <w:p w14:paraId="1034ED8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-развивать у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детей умение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 помощью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графической</w:t>
      </w:r>
      <w:r>
        <w:rPr>
          <w:rFonts w:hint="default"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аналогии,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а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так же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 помощью заместителей понимать,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рассказывать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запоминать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 мнемотаблицам и коллажам;</w:t>
      </w:r>
    </w:p>
    <w:p w14:paraId="1824BBFB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8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37" w:right="1695" w:firstLine="0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развивать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детей психические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процессы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: память,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внимание,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воображение;</w:t>
      </w:r>
    </w:p>
    <w:p w14:paraId="3E08E07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-развивать умственную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активность,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сообразительность,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наблюдательность, умение выделять существенные признаки;</w:t>
      </w:r>
    </w:p>
    <w:p w14:paraId="2135D7E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-развивать мелкую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моторику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рук</w:t>
      </w:r>
      <w:r>
        <w:rPr>
          <w:rFonts w:hint="default" w:ascii="Times New Roman" w:hAnsi="Times New Roman" w:cs="Times New Roman"/>
          <w:color w:val="auto"/>
          <w:spacing w:val="65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>.</w:t>
      </w:r>
    </w:p>
    <w:p w14:paraId="46E6683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490" w:firstLineChars="17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Умение связно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передавать свои мысли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–</w:t>
      </w:r>
      <w:r>
        <w:rPr>
          <w:rFonts w:hint="default"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один из главных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показателей владения языком. Создание связного развёрнутого высказывания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представляет</w:t>
      </w:r>
      <w:r>
        <w:rPr>
          <w:rFonts w:hint="default" w:ascii="Times New Roman" w:hAnsi="Times New Roman" w:cs="Times New Roman"/>
          <w:color w:val="auto"/>
          <w:spacing w:val="-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собой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процесс,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требующий</w:t>
      </w:r>
      <w:r>
        <w:rPr>
          <w:rFonts w:hint="default" w:ascii="Times New Roman" w:hAnsi="Times New Roman" w:cs="Times New Roman"/>
          <w:color w:val="auto"/>
          <w:spacing w:val="-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собранности,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сосредоточенности</w:t>
      </w:r>
    </w:p>
    <w:p w14:paraId="70088DF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говорящего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ребёнка,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хорошей предварительной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подготовки,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значительных волевых усилий,</w:t>
      </w:r>
      <w:r>
        <w:rPr>
          <w:rFonts w:hint="default" w:ascii="Times New Roman" w:hAnsi="Times New Roman" w:cs="Times New Roman"/>
          <w:color w:val="auto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логических и речевых умений.</w:t>
      </w:r>
    </w:p>
    <w:p w14:paraId="274FE96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32" w:firstLine="702" w:firstLineChars="251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Трудности в овладении детьми словарным запасом и грамматическим строем родного языка тормозит процесс развития связной речи. Смысловые высказывания детей не отличаются четкостью, последовательностью изложения. Трудно даётся детям самостоятельное высказывание по памяти, все виды творческого рассказывания,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заучивание стихотворений. Поэтому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использование одних традиционных методов работы с детьми недостаточно,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необходимо изыскивать новые пути решения формирования связной речи, найти инновационные методики,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технологии,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эффективность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была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бы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очевидна.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Одной из таких методик является — мнемотехника .</w:t>
      </w:r>
    </w:p>
    <w:p w14:paraId="74826D4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30"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В.А. Козаренко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даёт такое определение: «Мнемотехника — это система внутреннего письма, позволяющая последовательно записывать в мозг информацию, преобразованную в комбинации зрительных образов». Проблемой формирования связной речи занимались многие ученые, например:</w:t>
      </w:r>
      <w:r>
        <w:rPr>
          <w:rFonts w:hint="default" w:ascii="Times New Roman" w:hAnsi="Times New Roman" w:cs="Times New Roman"/>
          <w:color w:val="auto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В.К.</w:t>
      </w:r>
      <w:r>
        <w:rPr>
          <w:rFonts w:hint="default" w:ascii="Times New Roman" w:hAnsi="Times New Roman" w:cs="Times New Roman"/>
          <w:color w:val="auto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Воробьёва</w:t>
      </w:r>
      <w:r>
        <w:rPr>
          <w:rFonts w:hint="default" w:ascii="Times New Roman" w:hAnsi="Times New Roman" w:cs="Times New Roman"/>
          <w:color w:val="auto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предложила</w:t>
      </w:r>
      <w:r>
        <w:rPr>
          <w:rFonts w:hint="default" w:ascii="Times New Roman" w:hAnsi="Times New Roman" w:cs="Times New Roman"/>
          <w:color w:val="auto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систему</w:t>
      </w:r>
      <w:r>
        <w:rPr>
          <w:rFonts w:hint="default" w:ascii="Times New Roman" w:hAnsi="Times New Roman" w:cs="Times New Roman"/>
          <w:color w:val="auto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обучения</w:t>
      </w:r>
      <w:r>
        <w:rPr>
          <w:rFonts w:hint="default" w:ascii="Times New Roman" w:hAnsi="Times New Roman" w:cs="Times New Roman"/>
          <w:color w:val="auto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связной</w:t>
      </w:r>
      <w:r>
        <w:rPr>
          <w:rFonts w:hint="default" w:ascii="Times New Roman" w:hAnsi="Times New Roman" w:cs="Times New Roman"/>
          <w:color w:val="auto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речи,</w:t>
      </w:r>
      <w:r>
        <w:rPr>
          <w:rFonts w:hint="default" w:ascii="Times New Roman" w:hAnsi="Times New Roman" w:cs="Times New Roman"/>
          <w:color w:val="auto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>в</w:t>
      </w:r>
    </w:p>
    <w:p w14:paraId="1719FA5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основе которой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приём моделирования, который используется как для формирования навыка составления описательных рассказов, так и повествовательных с помощью картинно – графического и сенсорно – графического плана . Т.А. Ткаченко разработала систему формирования связной речи с использованием наглядности и моделирования плана высказывания. Т.В. Большова – коллажи.</w:t>
      </w:r>
    </w:p>
    <w:p w14:paraId="63A2D9D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  <w:sectPr>
          <w:footerReference r:id="rId5" w:type="default"/>
          <w:pgSz w:w="11910" w:h="16850"/>
          <w:pgMar w:top="1380" w:right="992" w:bottom="1460" w:left="1559" w:header="0" w:footer="1275" w:gutter="0"/>
          <w:cols w:space="720" w:num="1"/>
        </w:sectPr>
      </w:pPr>
    </w:p>
    <w:p w14:paraId="12E7FAF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30" w:firstLine="56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Мнемотехника помогает развивать ассоциативное мышление, воображение, значительно повышает способность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концентрироваться на одном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деле.</w:t>
      </w:r>
    </w:p>
    <w:p w14:paraId="65D6D56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47" w:firstLine="700" w:firstLineChars="2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Мнемотехника использует естественные механизмы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памяти и мозга и позволяет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полностью</w:t>
      </w:r>
      <w:r>
        <w:rPr>
          <w:rFonts w:hint="default" w:ascii="Times New Roman" w:hAnsi="Times New Roman" w:cs="Times New Roman"/>
          <w:color w:val="auto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контролировать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процесс запоминания ,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сохранения и припоминания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информации .</w:t>
      </w:r>
    </w:p>
    <w:p w14:paraId="5F3A5B2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30" w:firstLine="700" w:firstLineChars="250"/>
        <w:jc w:val="both"/>
        <w:textAlignment w:val="auto"/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Для того чтобы выработать у детей с самого раннего возраста определенные навыки и умения, в обучающий процесс вводятся различные приемы ,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помогают развивать память .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Мнемотаблицы — это схема, в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которую заложена необходимая информация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 основываются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педагогическом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принципе</w:t>
      </w:r>
      <w:r>
        <w:rPr>
          <w:rFonts w:hint="default" w:ascii="Times New Roman" w:hAnsi="Times New Roman" w:cs="Times New Roman"/>
          <w:color w:val="auto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от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простого к сложному.</w:t>
      </w:r>
      <w:r>
        <w:rPr>
          <w:rFonts w:hint="default" w:ascii="Times New Roman" w:hAnsi="Times New Roman" w:cs="Times New Roman"/>
          <w:color w:val="auto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Дети учатся нестандартно мыслить – один и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тот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же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предмет или явление выглядит по – разному у каждого ребёнка, дети создают собственные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творения, развивают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свою фантазию и речь.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Для малышей работу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нужно начинать с простейших моделей, последовательно переходя к мнемодорожкам и позже к мнемотаблицам. Т.В. Большова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подчёркивает, что размер мнемотаблицы может быть различным- в зависимости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от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возраста детей, от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уровня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их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развития.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схемы служат своеобразным зрительным планом для создания монологов, помогают детям выстраивать: строение рассказа, последовательность рассказа,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лексико-грамматическую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наполняемость</w:t>
      </w:r>
      <w:r>
        <w:rPr>
          <w:rFonts w:hint="default" w:ascii="Times New Roman" w:hAnsi="Times New Roman" w:cs="Times New Roman"/>
          <w:color w:val="auto"/>
          <w:spacing w:val="60"/>
          <w:w w:val="150"/>
          <w:sz w:val="28"/>
          <w:szCs w:val="28"/>
        </w:rPr>
        <w:t xml:space="preserve">   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рассказа.</w:t>
      </w:r>
      <w:bookmarkStart w:id="0" w:name="_GoBack"/>
      <w:bookmarkEnd w:id="0"/>
    </w:p>
    <w:p w14:paraId="5541830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textAlignment w:val="auto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Использование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мнемотаблиц</w:t>
      </w:r>
      <w:r>
        <w:rPr>
          <w:rFonts w:hint="default"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при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заучивании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стихотворений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>.</w:t>
      </w:r>
    </w:p>
    <w:p w14:paraId="2FD5687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36" w:firstLine="56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Поэзия, как один из жанров литературы, является источником и средством обогащения образной речи. Чтение и заучивание стихов позволяет детям улавливать созвучность, мелодичность речи, а также решает задачи формирования звуковой культуры речи: помогает овладению средствами звуковой выразительности (тон, тембр голоса, темп, сила голоса, интонация), способствует выработке четкой дикции.</w:t>
      </w:r>
    </w:p>
    <w:p w14:paraId="45436E7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  <w:sectPr>
          <w:pgSz w:w="11910" w:h="16850"/>
          <w:pgMar w:top="1380" w:right="992" w:bottom="1460" w:left="1559" w:header="0" w:footer="1275" w:gutter="0"/>
          <w:cols w:space="720" w:num="1"/>
        </w:sectPr>
      </w:pPr>
    </w:p>
    <w:p w14:paraId="1F7E7AF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19" w:rightChars="0" w:firstLine="490" w:firstLineChars="17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Мнемотаблицы особенно эффективны при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заучивании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стихотворений. Они способствуют развитию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наглядно -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образного мышления,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образованию искусственных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ассоциаций.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Почти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любое</w:t>
      </w:r>
      <w:r>
        <w:rPr>
          <w:rFonts w:hint="default" w:ascii="Times New Roman" w:hAnsi="Times New Roman" w:cs="Times New Roman"/>
          <w:color w:val="auto"/>
          <w:spacing w:val="-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стихотворение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можно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зарисовать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 Выделяя главные смысловые звенья содержания стихотворения, графически или частично графическим изображаем персонажей, явления, действия используя картинки или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символы.</w:t>
      </w:r>
    </w:p>
    <w:p w14:paraId="78392F25">
      <w:pPr>
        <w:pStyle w:val="5"/>
        <w:keepNext w:val="0"/>
        <w:keepLines w:val="0"/>
        <w:pageBreakBefore w:val="0"/>
        <w:widowControl w:val="0"/>
        <w:tabs>
          <w:tab w:val="left" w:pos="49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58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Опора на визуальный образ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помогает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воспроизведении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текста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 превращает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заучивание стихотворения в увлекательную игру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</w:t>
      </w:r>
    </w:p>
    <w:p w14:paraId="44F56CB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490" w:firstLineChars="17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Овладение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приемами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работы с мнемотаблицами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значительно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сокращает время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запоминания.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Подбор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символических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изображений предметов</w:t>
      </w:r>
      <w:r>
        <w:rPr>
          <w:rFonts w:hint="default"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 объектов к выбранному стихотворению не требует много времени.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Главное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–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нужно передать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условно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–</w:t>
      </w:r>
      <w:r>
        <w:rPr>
          <w:rFonts w:hint="default" w:ascii="Times New Roman" w:hAnsi="Times New Roman" w:cs="Times New Roman"/>
          <w:color w:val="auto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наглядную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схему,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изобразить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так,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чтобы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нарисованное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было</w:t>
      </w:r>
      <w:r>
        <w:rPr>
          <w:rFonts w:hint="default"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понятно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детям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>.</w:t>
      </w:r>
    </w:p>
    <w:p w14:paraId="748CA92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197" w:right="410"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При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заучивании</w:t>
      </w:r>
      <w:r>
        <w:rPr>
          <w:rFonts w:hint="default" w:ascii="Times New Roman" w:hAnsi="Times New Roman" w:cs="Times New Roman"/>
          <w:color w:val="auto"/>
          <w:spacing w:val="-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стихотворения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педагог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ставит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перед собой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сраз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у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несколько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задач:</w:t>
      </w:r>
    </w:p>
    <w:p w14:paraId="3DEF573E"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60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404" w:leftChars="0" w:right="0" w:hanging="404" w:firstLineChars="0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вызвать</w:t>
      </w:r>
      <w:r>
        <w:rPr>
          <w:rFonts w:hint="default"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интерес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стихотворению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желание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знать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его;</w:t>
      </w:r>
    </w:p>
    <w:p w14:paraId="76D095D5"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344" w:leftChars="0" w:right="0" w:hanging="344" w:firstLineChars="0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помочь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понять</w:t>
      </w:r>
      <w:r>
        <w:rPr>
          <w:rFonts w:hint="default"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содержание;</w:t>
      </w:r>
    </w:p>
    <w:p w14:paraId="5D5341C1"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344" w:leftChars="0" w:right="0" w:hanging="344" w:firstLineChars="0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научить</w:t>
      </w:r>
      <w:r>
        <w:rPr>
          <w:rFonts w:hint="default"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выразительно</w:t>
      </w:r>
      <w:r>
        <w:rPr>
          <w:rFonts w:hint="default"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его</w:t>
      </w:r>
      <w:r>
        <w:rPr>
          <w:rFonts w:hint="default" w:ascii="Times New Roman" w:hAnsi="Times New Roman" w:cs="Times New Roman"/>
          <w:color w:val="auto"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читать</w:t>
      </w:r>
      <w:r>
        <w:rPr>
          <w:rFonts w:hint="default"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>;</w:t>
      </w:r>
    </w:p>
    <w:p w14:paraId="3CD6A7C6"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60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404" w:leftChars="0" w:right="0" w:hanging="404" w:firstLineChars="0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обеспечить</w:t>
      </w:r>
      <w:r>
        <w:rPr>
          <w:rFonts w:hint="default"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запоминание.</w:t>
      </w:r>
    </w:p>
    <w:p w14:paraId="5BED23C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197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</w:p>
    <w:p w14:paraId="15EF55E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197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Работа</w:t>
      </w:r>
      <w:r>
        <w:rPr>
          <w:rFonts w:hint="default" w:ascii="Times New Roman" w:hAnsi="Times New Roman" w:cs="Times New Roman"/>
          <w:b/>
          <w:bCs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делится</w:t>
      </w:r>
      <w:r>
        <w:rPr>
          <w:rFonts w:hint="default" w:ascii="Times New Roman" w:hAnsi="Times New Roman" w:cs="Times New Roman"/>
          <w:b/>
          <w:bCs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несколько</w:t>
      </w:r>
      <w:r>
        <w:rPr>
          <w:rFonts w:hint="default" w:ascii="Times New Roman" w:hAnsi="Times New Roman" w:cs="Times New Roman"/>
          <w:b/>
          <w:bCs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частей</w:t>
      </w:r>
      <w:r>
        <w:rPr>
          <w:rFonts w:hint="default" w:ascii="Times New Roman" w:hAnsi="Times New Roman" w:cs="Times New Roman"/>
          <w:b/>
          <w:bCs/>
          <w:color w:val="auto"/>
          <w:spacing w:val="-10"/>
          <w:sz w:val="28"/>
          <w:szCs w:val="28"/>
        </w:rPr>
        <w:t>:</w:t>
      </w:r>
    </w:p>
    <w:p w14:paraId="00A8C7C4"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-2" w:leftChars="-300" w:right="0" w:hanging="658" w:hangingChars="235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подбор</w:t>
      </w:r>
      <w:r>
        <w:rPr>
          <w:rFonts w:hint="default"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стихотворения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(согласно</w:t>
      </w:r>
      <w:r>
        <w:rPr>
          <w:rFonts w:hint="default"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возрастным</w:t>
      </w:r>
      <w:r>
        <w:rPr>
          <w:rFonts w:hint="default"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особенностям</w:t>
      </w:r>
      <w:r>
        <w:rPr>
          <w:rFonts w:hint="default"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детей)</w:t>
      </w:r>
    </w:p>
    <w:p w14:paraId="1ACA6FD9"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99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-2" w:leftChars="-300" w:right="0" w:hanging="658" w:hangingChars="235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выразительное</w:t>
      </w:r>
      <w:r>
        <w:rPr>
          <w:rFonts w:hint="default" w:ascii="Times New Roman" w:hAnsi="Times New Roman" w:cs="Times New Roman"/>
          <w:color w:val="auto"/>
          <w:spacing w:val="-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чтение</w:t>
      </w:r>
      <w:r>
        <w:rPr>
          <w:rFonts w:hint="default" w:ascii="Times New Roman" w:hAnsi="Times New Roman" w:cs="Times New Roman"/>
          <w:color w:val="auto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педагогом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стихотворения.</w:t>
      </w:r>
    </w:p>
    <w:p w14:paraId="308C4138"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99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-2" w:leftChars="-300" w:right="1564" w:hanging="658" w:hangingChars="235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беседа по содержанию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кодирование</w:t>
      </w:r>
      <w:r>
        <w:rPr>
          <w:rFonts w:hint="default" w:ascii="Times New Roman" w:hAnsi="Times New Roman" w:cs="Times New Roman"/>
          <w:color w:val="auto"/>
          <w:spacing w:val="-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информации,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т.е.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преобразование в символы.</w:t>
      </w:r>
    </w:p>
    <w:p w14:paraId="67CDE4CC"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99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-2" w:leftChars="-300" w:right="137" w:hanging="658" w:hangingChars="235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перекодирование</w:t>
      </w:r>
      <w:r>
        <w:rPr>
          <w:rFonts w:hint="default" w:ascii="Times New Roman" w:hAnsi="Times New Roman" w:cs="Times New Roman"/>
          <w:color w:val="auto"/>
          <w:spacing w:val="-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символов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 образы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(чтение схем и рассказывание стихотворения 2-3 раза)</w:t>
      </w:r>
    </w:p>
    <w:p w14:paraId="435CFBE3"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99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-2" w:leftChars="-300" w:right="0" w:hanging="658" w:hangingChars="235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  <w:sectPr>
          <w:pgSz w:w="11910" w:h="16850"/>
          <w:pgMar w:top="1380" w:right="992" w:bottom="1460" w:left="1559" w:header="0" w:footer="1275" w:gutter="0"/>
          <w:cols w:space="720" w:num="1"/>
        </w:sect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самостоятельное</w:t>
      </w:r>
      <w:r>
        <w:rPr>
          <w:rFonts w:hint="default" w:ascii="Times New Roman" w:hAnsi="Times New Roman" w:cs="Times New Roman"/>
          <w:color w:val="auto"/>
          <w:spacing w:val="-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чтение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стихотворения.</w:t>
      </w:r>
    </w:p>
    <w:p w14:paraId="724CBEC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 среднем возрасте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дети заучивают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стихотворения по готовым мнемотаблицам.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После</w:t>
      </w:r>
      <w:r>
        <w:rPr>
          <w:rFonts w:hint="default" w:ascii="Times New Roman" w:hAnsi="Times New Roman" w:cs="Times New Roman"/>
          <w:color w:val="auto"/>
          <w:spacing w:val="-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заучивания</w:t>
      </w:r>
      <w:r>
        <w:rPr>
          <w:rFonts w:hint="default"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стихотворения</w:t>
      </w:r>
      <w:r>
        <w:rPr>
          <w:rFonts w:hint="default" w:ascii="Times New Roman" w:hAnsi="Times New Roman" w:cs="Times New Roman"/>
          <w:color w:val="auto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мнемотаблица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остается доступной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детям .</w:t>
      </w:r>
    </w:p>
    <w:p w14:paraId="494B135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 старшем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возрасте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при составлении мнемотаблиц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используется</w:t>
      </w:r>
      <w:r>
        <w:rPr>
          <w:rFonts w:hint="default"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более символичное</w:t>
      </w:r>
      <w:r>
        <w:rPr>
          <w:rFonts w:hint="default" w:ascii="Times New Roman" w:hAnsi="Times New Roman" w:cs="Times New Roman"/>
          <w:color w:val="auto"/>
          <w:spacing w:val="-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изображение</w:t>
      </w:r>
      <w:r>
        <w:rPr>
          <w:rFonts w:hint="default"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 Полезно составлять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схемы прямо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во время занятий совместно с детьми. При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составлении мнемотаблиц можно использовать буквы ( например, явления, времена года ),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цифры.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Работая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auto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мнемотаблицами</w:t>
      </w:r>
      <w:r>
        <w:rPr>
          <w:rFonts w:hint="default" w:ascii="Times New Roman" w:hAnsi="Times New Roman" w:cs="Times New Roman"/>
          <w:color w:val="auto"/>
          <w:spacing w:val="-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придумывая</w:t>
      </w:r>
      <w:r>
        <w:rPr>
          <w:rFonts w:hint="default"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их</w:t>
      </w:r>
      <w:r>
        <w:rPr>
          <w:rFonts w:hint="default" w:ascii="Times New Roman" w:hAnsi="Times New Roman" w:cs="Times New Roman"/>
          <w:color w:val="auto"/>
          <w:spacing w:val="-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стихам, 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дети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преодолевают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различные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затруднения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: неуверенность, учатся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свободно держаться перед аудиторией.</w:t>
      </w:r>
    </w:p>
    <w:p w14:paraId="5C901F5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420" w:firstLineChars="15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Развитие</w:t>
      </w:r>
      <w:r>
        <w:rPr>
          <w:rFonts w:hint="default" w:ascii="Times New Roman" w:hAnsi="Times New Roman" w:cs="Times New Roman"/>
          <w:b w:val="0"/>
          <w:bCs w:val="0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зрительной</w:t>
      </w:r>
      <w:r>
        <w:rPr>
          <w:rFonts w:hint="default" w:ascii="Times New Roman" w:hAnsi="Times New Roman" w:cs="Times New Roman"/>
          <w:b w:val="0"/>
          <w:bCs w:val="0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и слуховой</w:t>
      </w:r>
      <w:r>
        <w:rPr>
          <w:rFonts w:hint="default" w:ascii="Times New Roman" w:hAnsi="Times New Roman" w:cs="Times New Roman"/>
          <w:b w:val="0"/>
          <w:bCs w:val="0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памяти,</w:t>
      </w:r>
      <w:r>
        <w:rPr>
          <w:rFonts w:hint="default" w:ascii="Times New Roman" w:hAnsi="Times New Roman" w:cs="Times New Roman"/>
          <w:b w:val="0"/>
          <w:bCs w:val="0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зрительного и</w:t>
      </w:r>
      <w:r>
        <w:rPr>
          <w:rFonts w:hint="default" w:ascii="Times New Roman" w:hAnsi="Times New Roman" w:cs="Times New Roman"/>
          <w:b w:val="0"/>
          <w:bCs w:val="0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слухового внимания</w:t>
      </w:r>
      <w:r>
        <w:rPr>
          <w:rFonts w:hint="default" w:ascii="Times New Roman" w:hAnsi="Times New Roman" w:cs="Times New Roman"/>
          <w:b w:val="0"/>
          <w:bCs w:val="0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у дошкольников при обучении монологической и диалогической</w:t>
      </w:r>
      <w:r>
        <w:rPr>
          <w:rFonts w:hint="default" w:ascii="Times New Roman" w:hAnsi="Times New Roman" w:cs="Times New Roman"/>
          <w:b w:val="0"/>
          <w:bCs w:val="0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речи.</w:t>
      </w:r>
    </w:p>
    <w:p w14:paraId="45DF81E5">
      <w:pPr>
        <w:pStyle w:val="5"/>
        <w:keepNext w:val="0"/>
        <w:keepLines w:val="0"/>
        <w:pageBreakBefore w:val="0"/>
        <w:widowControl w:val="0"/>
        <w:tabs>
          <w:tab w:val="left" w:pos="533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Для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внимания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детей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необходимы речевые</w:t>
      </w:r>
      <w:r>
        <w:rPr>
          <w:rFonts w:hint="default" w:ascii="Times New Roman" w:hAnsi="Times New Roman" w:cs="Times New Roman"/>
          <w:color w:val="auto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игры,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обязательны использование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настольно-печатных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игр, которые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помогают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детям научиться классифицировать предметы,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развивается зрительное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восприятие, образное и логическое мышление, наблюдательность, интерес к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окружающему миру, навыки самопроверки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</w:t>
      </w:r>
    </w:p>
    <w:p w14:paraId="2659D8B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Перспективным направлением развития зрительной и слуховой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 детей</w:t>
      </w:r>
      <w:r>
        <w:rPr>
          <w:rFonts w:hint="default" w:ascii="Times New Roman" w:hAnsi="Times New Roman" w:cs="Times New Roman"/>
          <w:color w:val="auto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старшего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дошкольного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возраста</w:t>
      </w:r>
      <w:r>
        <w:rPr>
          <w:rFonts w:hint="default"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использование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наглядного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моделирования.</w:t>
      </w:r>
    </w:p>
    <w:p w14:paraId="53575E9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 современной научно-педагогической литературе моделирование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рассматривается как процесс применения наглядных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моделей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(Л. А.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Венгер,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О.</w:t>
      </w:r>
      <w:r>
        <w:rPr>
          <w:rFonts w:hint="default" w:ascii="Times New Roman" w:hAnsi="Times New Roman" w:cs="Times New Roman"/>
          <w:color w:val="auto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М.</w:t>
      </w:r>
      <w:r>
        <w:rPr>
          <w:rFonts w:hint="default" w:ascii="Times New Roman" w:hAnsi="Times New Roman" w:cs="Times New Roman"/>
          <w:color w:val="auto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Дьяченко</w:t>
      </w:r>
      <w:r>
        <w:rPr>
          <w:rFonts w:hint="default" w:ascii="Times New Roman" w:hAnsi="Times New Roman" w:cs="Times New Roman"/>
          <w:color w:val="auto"/>
          <w:spacing w:val="4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).</w:t>
      </w:r>
      <w:r>
        <w:rPr>
          <w:rFonts w:hint="default" w:ascii="Times New Roman" w:hAnsi="Times New Roman" w:cs="Times New Roman"/>
          <w:color w:val="auto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использовании</w:t>
      </w:r>
      <w:r>
        <w:rPr>
          <w:rFonts w:hint="default"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наглядных</w:t>
      </w:r>
      <w:r>
        <w:rPr>
          <w:rFonts w:hint="default"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моделей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основаны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многие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дошкольного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обучения,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разработанные</w:t>
      </w:r>
      <w:r>
        <w:rPr>
          <w:rFonts w:hint="default" w:ascii="Times New Roman" w:hAnsi="Times New Roman" w:cs="Times New Roman"/>
          <w:color w:val="auto"/>
          <w:spacing w:val="-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Д.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>Б.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Элькониным,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Л.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Е.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Журовой.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</w:t>
      </w:r>
      <w:r>
        <w:rPr>
          <w:rFonts w:hint="default" w:ascii="Times New Roman" w:hAnsi="Times New Roman" w:cs="Times New Roman"/>
          <w:color w:val="auto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мнению</w:t>
      </w:r>
      <w:r>
        <w:rPr>
          <w:rFonts w:hint="default" w:ascii="Times New Roman" w:hAnsi="Times New Roman" w:cs="Times New Roman"/>
          <w:color w:val="auto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психологов,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педагогов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логопедов, использование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предметно-схематических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моделей</w:t>
      </w:r>
      <w:r>
        <w:rPr>
          <w:rFonts w:hint="default"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облегчает процесс освоения связной монологической речи.</w:t>
      </w:r>
    </w:p>
    <w:p w14:paraId="22EF617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700" w:firstLineChars="25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sectPr>
          <w:pgSz w:w="11910" w:h="16850"/>
          <w:pgMar w:top="1380" w:right="992" w:bottom="1460" w:left="1559" w:header="0" w:footer="1275" w:gutter="0"/>
          <w:cols w:space="720" w:num="1"/>
        </w:sect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Включение наглядных моделей в процесс обучения позволяет педагогу целенаправленно развивать монологическую речь, обогащать активный</w:t>
      </w:r>
    </w:p>
    <w:p w14:paraId="747EA00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словарный запас, закреплять навыки словообразования, формировать и совершенствовать умения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употреблять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 речи разнообразные</w:t>
      </w:r>
      <w:r>
        <w:rPr>
          <w:rFonts w:hint="default"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конструкции предложений, описывать и сравнивать предметы, составлять рассказ.</w:t>
      </w:r>
    </w:p>
    <w:p w14:paraId="41516F9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700" w:firstLineChars="2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Использование наглядных моделей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помогает ребенку зрительно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представить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абстрактные понятия (звук, слово, предложение ), научиться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работать с ними. Это особенно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важно для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дошкольников,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поскольку мыслительные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задачи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 них решаются с преобладающей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ролью внешних средств, наглядный материал усваивается лучше вербального.</w:t>
      </w:r>
    </w:p>
    <w:p w14:paraId="2CB62F1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700" w:firstLineChars="2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Прием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наглядного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моделирования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может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быть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 работе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над всеми видами связного монологического высказывания.</w:t>
      </w:r>
    </w:p>
    <w:p w14:paraId="4A68F7EE">
      <w:pPr>
        <w:pStyle w:val="5"/>
        <w:keepNext w:val="0"/>
        <w:keepLines w:val="0"/>
        <w:pageBreakBefore w:val="0"/>
        <w:widowControl w:val="0"/>
        <w:tabs>
          <w:tab w:val="left" w:pos="6411"/>
          <w:tab w:val="left" w:pos="90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-99" w:rightChars="-45" w:firstLine="352" w:firstLineChars="126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Самым простым из видов связного высказывания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считается пересказ. Пересказ предполагает умение выделить основные части услышанного текста, связать их между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собой, а затем в соответствии с этой схемой составить рассказ.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 качестве плана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рассказа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выступает наглядная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модель.</w:t>
      </w:r>
    </w:p>
    <w:p w14:paraId="7B2E0F6C">
      <w:pPr>
        <w:pStyle w:val="5"/>
        <w:keepNext w:val="0"/>
        <w:keepLines w:val="0"/>
        <w:pageBreakBefore w:val="0"/>
        <w:widowControl w:val="0"/>
        <w:tabs>
          <w:tab w:val="left" w:pos="90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-99" w:rightChars="-45" w:firstLine="56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Работа по развитию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навыка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пересказа предполагает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формирование следующих</w:t>
      </w:r>
      <w:r>
        <w:rPr>
          <w:rFonts w:hint="default" w:ascii="Times New Roman" w:hAnsi="Times New Roman" w:cs="Times New Roman"/>
          <w:color w:val="auto"/>
          <w:spacing w:val="-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умений:</w:t>
      </w:r>
    </w:p>
    <w:p w14:paraId="00658B48">
      <w:pPr>
        <w:pStyle w:val="7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22"/>
          <w:tab w:val="left" w:pos="90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37" w:right="-99" w:rightChars="-45" w:firstLine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усвоение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принципа</w:t>
      </w:r>
      <w:r>
        <w:rPr>
          <w:rFonts w:hint="default"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замещения, то есть умения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обозначать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персонажи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 основные атрибуты художественного произведения заместителями;</w:t>
      </w:r>
    </w:p>
    <w:p w14:paraId="336398B6">
      <w:pPr>
        <w:pStyle w:val="7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22"/>
          <w:tab w:val="left" w:pos="90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422" w:right="-99" w:rightChars="-45" w:hanging="28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формирование</w:t>
      </w:r>
      <w:r>
        <w:rPr>
          <w:rFonts w:hint="default" w:ascii="Times New Roman" w:hAnsi="Times New Roman" w:cs="Times New Roman"/>
          <w:color w:val="auto"/>
          <w:spacing w:val="-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умения</w:t>
      </w:r>
      <w:r>
        <w:rPr>
          <w:rFonts w:hint="default"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передавать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события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при</w:t>
      </w:r>
      <w:r>
        <w:rPr>
          <w:rFonts w:hint="default" w:ascii="Times New Roman" w:hAnsi="Times New Roman" w:cs="Times New Roman"/>
          <w:color w:val="auto"/>
          <w:spacing w:val="-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помощи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заместителей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>;</w:t>
      </w:r>
    </w:p>
    <w:p w14:paraId="064A5E03">
      <w:pPr>
        <w:pStyle w:val="7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06"/>
          <w:tab w:val="left" w:pos="90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37" w:right="-99" w:rightChars="-45" w:firstLine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передача последовательности</w:t>
      </w:r>
      <w:r>
        <w:rPr>
          <w:rFonts w:hint="default"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эпизодов</w:t>
      </w:r>
      <w:r>
        <w:rPr>
          <w:rFonts w:hint="default"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 соответствие с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расположением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заместителей.</w:t>
      </w:r>
    </w:p>
    <w:p w14:paraId="50B5779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700" w:firstLineChars="2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 младших</w:t>
      </w:r>
      <w:r>
        <w:rPr>
          <w:rFonts w:hint="default"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группах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начинать надо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 рассказывания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знакомых</w:t>
      </w:r>
      <w:r>
        <w:rPr>
          <w:rFonts w:hint="default"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коротких сказок, типа “Репка”, “Колобок”. Для того чтобы научить ребенка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последовательно излагать сюжет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сказки используются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наглядные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модели сказки. На первых порах дети учатся составлять модели, которые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сопровождают чтение сказки воспитателем. Например, воспитатель рассказывает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детям сказку,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а дети постепенно выставляют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символы- заместители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героев сказки.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 данном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этапе необходимо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добиваться,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чтобы</w:t>
      </w:r>
      <w:r>
        <w:rPr>
          <w:rFonts w:hint="default"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манипулирование</w:t>
      </w:r>
      <w:r>
        <w:rPr>
          <w:rFonts w:hint="default"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элементами модели</w:t>
      </w:r>
      <w:r>
        <w:rPr>
          <w:rFonts w:hint="default"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соответствовало фрагменту сказки, который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звучит в данный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момент. Постепенно дети от простого манипулирования элементами модели переходят к составлению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пространственной динамичной</w:t>
      </w:r>
      <w:r>
        <w:rPr>
          <w:rFonts w:hint="default"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модели,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которая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непосредственно служит планом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пересказа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пейзажных объектов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(дом, огород,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помидор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)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 мелкие изображения живых предметов – “оживлялок”, которые могли бы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оказаться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 данной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композиции.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Дети описывают</w:t>
      </w:r>
      <w:r>
        <w:rPr>
          <w:rFonts w:hint="default"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пейзажные</w:t>
      </w:r>
      <w:r>
        <w:rPr>
          <w:rFonts w:hint="default" w:ascii="Times New Roman" w:hAnsi="Times New Roman" w:cs="Times New Roman"/>
          <w:color w:val="auto"/>
          <w:spacing w:val="-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объекты, а красочность и динамичность их рассказов достигается включением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описаний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действий</w:t>
      </w:r>
      <w:r>
        <w:rPr>
          <w:rFonts w:hint="default" w:ascii="Times New Roman" w:hAnsi="Times New Roman" w:cs="Times New Roman"/>
          <w:color w:val="auto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живых</w:t>
      </w:r>
      <w:r>
        <w:rPr>
          <w:rFonts w:hint="default" w:ascii="Times New Roman" w:hAnsi="Times New Roman" w:cs="Times New Roman"/>
          <w:color w:val="auto"/>
          <w:spacing w:val="-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предметов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>.</w:t>
      </w:r>
    </w:p>
    <w:p w14:paraId="064C5614">
      <w:pPr>
        <w:keepNext w:val="0"/>
        <w:keepLines w:val="0"/>
        <w:pageBreakBefore w:val="0"/>
        <w:widowControl w:val="0"/>
        <w:tabs>
          <w:tab w:val="left" w:pos="85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137" w:right="119" w:rightChars="0" w:firstLine="700" w:firstLineChars="250"/>
        <w:jc w:val="both"/>
        <w:textAlignment w:val="auto"/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просто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описание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огорода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будет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выглядеть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примерно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так: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На огороде росли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овощи: огурцы,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помидоры,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кабачки. Прошел летний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дождик.Из овощей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можно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приготовить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салат к обеду.</w:t>
      </w:r>
    </w:p>
    <w:p w14:paraId="11CAEF9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700" w:firstLineChars="2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А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вот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рассказ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введением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живых</w:t>
      </w:r>
      <w:r>
        <w:rPr>
          <w:rFonts w:hint="default" w:ascii="Times New Roman" w:hAnsi="Times New Roman" w:cs="Times New Roman"/>
          <w:color w:val="auto"/>
          <w:spacing w:val="-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персонажей:</w:t>
      </w:r>
    </w:p>
    <w:p w14:paraId="19C9DCF5">
      <w:pPr>
        <w:pStyle w:val="2"/>
        <w:keepNext w:val="0"/>
        <w:keepLines w:val="0"/>
        <w:pageBreakBefore w:val="0"/>
        <w:widowControl w:val="0"/>
        <w:tabs>
          <w:tab w:val="left" w:pos="7226"/>
          <w:tab w:val="left" w:pos="793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340" w:firstLine="56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>Хозяйка вышла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>из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>дома и отправилась на огород. На грядках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>после летнего тёплого дождика,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>красовались созревшие овощи: пузатые кабачки, сочные и упругие помидоры, зелёные огурчики.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pacing w:val="-2"/>
          <w:sz w:val="28"/>
          <w:szCs w:val="28"/>
        </w:rPr>
        <w:t xml:space="preserve">Хозяйка 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>нарвала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>хрустящих огурчиков, самых спелых помидор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>приготовила для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>всей семьи к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>обеду , аппетитный и душистый салат.</w:t>
      </w:r>
    </w:p>
    <w:p w14:paraId="224727E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Целесообразно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применение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наглядного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моделирования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для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составления сравнительного рассказа – описания.</w:t>
      </w:r>
    </w:p>
    <w:p w14:paraId="294F14E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131" w:firstLine="56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Для формирования у детей желания и навыков самостоятельного рассказывания , расширения круга знаний об окружающем мире , активизации словарного запаса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используются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специальные игры и упражнения</w:t>
      </w:r>
      <w:r>
        <w:rPr>
          <w:rFonts w:hint="default" w:ascii="Times New Roman" w:hAnsi="Times New Roman" w:cs="Times New Roman"/>
          <w:color w:val="auto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для</w:t>
      </w:r>
      <w:r>
        <w:rPr>
          <w:rFonts w:hint="default" w:ascii="Times New Roman" w:hAnsi="Times New Roman" w:cs="Times New Roman"/>
          <w:color w:val="auto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color w:val="auto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color w:val="auto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</w:t>
      </w:r>
      <w:r>
        <w:rPr>
          <w:rFonts w:hint="default" w:ascii="Times New Roman" w:hAnsi="Times New Roman" w:cs="Times New Roman"/>
          <w:color w:val="auto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детей.</w:t>
      </w:r>
      <w:r>
        <w:rPr>
          <w:rFonts w:hint="default" w:ascii="Times New Roman" w:hAnsi="Times New Roman" w:cs="Times New Roman"/>
          <w:color w:val="auto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Целесообразно</w:t>
      </w:r>
      <w:r>
        <w:rPr>
          <w:rFonts w:hint="default" w:ascii="Times New Roman" w:hAnsi="Times New Roman" w:cs="Times New Roman"/>
          <w:color w:val="auto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их</w:t>
      </w:r>
      <w:r>
        <w:rPr>
          <w:rFonts w:hint="default" w:ascii="Times New Roman" w:hAnsi="Times New Roman" w:cs="Times New Roman"/>
          <w:color w:val="auto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включение в содержание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НОД,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 индивидуальной работе .</w:t>
      </w:r>
    </w:p>
    <w:p w14:paraId="08F349C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Игры</w:t>
      </w:r>
      <w:r>
        <w:rPr>
          <w:rFonts w:hint="default"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 упражнения</w:t>
      </w:r>
      <w:r>
        <w:rPr>
          <w:rFonts w:hint="default" w:ascii="Times New Roman" w:hAnsi="Times New Roman" w:cs="Times New Roman"/>
          <w:color w:val="auto"/>
          <w:spacing w:val="-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auto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развитие</w:t>
      </w:r>
      <w:r>
        <w:rPr>
          <w:rFonts w:hint="default"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памяти.</w:t>
      </w:r>
    </w:p>
    <w:p w14:paraId="5F35ACAC">
      <w:pPr>
        <w:pStyle w:val="7"/>
        <w:keepNext w:val="0"/>
        <w:keepLines w:val="0"/>
        <w:pageBreakBefore w:val="0"/>
        <w:widowControl w:val="0"/>
        <w:numPr>
          <w:numId w:val="0"/>
        </w:numPr>
        <w:tabs>
          <w:tab w:val="left" w:pos="48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37" w:leftChars="0" w:right="627" w:rightChars="0"/>
        <w:jc w:val="left"/>
        <w:textAlignment w:val="auto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«Каскад </w:t>
      </w:r>
      <w:r>
        <w:rPr>
          <w:rFonts w:hint="default" w:ascii="Times New Roman" w:hAnsi="Times New Roman" w:cs="Times New Roman"/>
          <w:b/>
          <w:color w:val="auto"/>
          <w:spacing w:val="-2"/>
          <w:sz w:val="28"/>
          <w:szCs w:val="28"/>
        </w:rPr>
        <w:t>слов»</w:t>
      </w:r>
    </w:p>
    <w:p w14:paraId="6ED05D5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60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Подготовьте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список слов (8-10), которые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хорошо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знакомы ребенку.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Например:</w:t>
      </w:r>
    </w:p>
    <w:p w14:paraId="53EFF8C6">
      <w:pPr>
        <w:pStyle w:val="7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480" w:right="0" w:hanging="283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солнце</w:t>
      </w:r>
    </w:p>
    <w:p w14:paraId="0B39508D">
      <w:pPr>
        <w:pStyle w:val="7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540" w:right="0" w:hanging="343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девочка,</w:t>
      </w:r>
      <w:r>
        <w:rPr>
          <w:rFonts w:hint="default" w:ascii="Times New Roman" w:hAnsi="Times New Roman" w:cs="Times New Roman"/>
          <w:color w:val="auto"/>
          <w:spacing w:val="77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>лес</w:t>
      </w:r>
    </w:p>
    <w:p w14:paraId="65529EA3">
      <w:pPr>
        <w:pStyle w:val="7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540"/>
          <w:tab w:val="left" w:pos="202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540" w:right="0" w:hanging="343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коза,</w:t>
      </w:r>
      <w:r>
        <w:rPr>
          <w:rFonts w:hint="default" w:ascii="Times New Roman" w:hAnsi="Times New Roman" w:cs="Times New Roman"/>
          <w:color w:val="auto"/>
          <w:spacing w:val="29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луг,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пчела</w:t>
      </w:r>
    </w:p>
    <w:p w14:paraId="59E63C0A">
      <w:pPr>
        <w:pStyle w:val="7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258"/>
          <w:tab w:val="left" w:pos="361"/>
          <w:tab w:val="left" w:pos="1444"/>
          <w:tab w:val="left" w:pos="352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258" w:right="5197" w:hanging="121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озеро,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рыбак,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удочка,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рыб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  <w:lang w:val="ru-RU"/>
        </w:rPr>
        <w:t xml:space="preserve">а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(не более 10 слов в ряду)</w:t>
      </w:r>
    </w:p>
    <w:p w14:paraId="0C06027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-99" w:rightChars="-45" w:firstLine="56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Попросите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ребенка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повторять</w:t>
      </w:r>
      <w:r>
        <w:rPr>
          <w:rFonts w:hint="default"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вами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слова.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Начинайте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auto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одного</w:t>
      </w:r>
      <w:r>
        <w:rPr>
          <w:rFonts w:hint="default"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слова,</w:t>
      </w:r>
    </w:p>
    <w:p w14:paraId="76DBBC9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-99" w:rightChars="-4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ребенок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повторяет слова в том порядке,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какой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задаете вы.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То количество</w:t>
      </w:r>
      <w:r>
        <w:rPr>
          <w:rFonts w:hint="default"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слов,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которое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ребенок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может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повторить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вами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 есть объем его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слуховой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кратковременной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.Если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ребенок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затрудняется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повторить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слова, которые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вы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ему назвали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, дайте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ему бумагу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карандаши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Предложите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 каждому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слову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сделать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рисунок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, который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помог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бы ему потом вспомнить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эти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слова.</w:t>
      </w:r>
    </w:p>
    <w:p w14:paraId="674EBA0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560" w:firstLineChars="200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«Повтори за</w:t>
      </w:r>
      <w:r>
        <w:rPr>
          <w:rFonts w:hint="default" w:ascii="Times New Roman" w:hAnsi="Times New Roman" w:cs="Times New Roman"/>
          <w:color w:val="auto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мной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фразу»</w:t>
      </w:r>
      <w:r>
        <w:rPr>
          <w:rFonts w:hint="default"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color w:val="auto"/>
          <w:spacing w:val="-10"/>
          <w:sz w:val="28"/>
          <w:szCs w:val="28"/>
        </w:rPr>
        <w:t>.</w:t>
      </w:r>
    </w:p>
    <w:p w14:paraId="66CCA12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197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называете</w:t>
      </w:r>
      <w:r>
        <w:rPr>
          <w:rFonts w:hint="default" w:ascii="Times New Roman" w:hAnsi="Times New Roman" w:cs="Times New Roman"/>
          <w:color w:val="auto"/>
          <w:spacing w:val="28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пять</w:t>
      </w:r>
      <w:r>
        <w:rPr>
          <w:rFonts w:hint="default" w:ascii="Times New Roman" w:hAnsi="Times New Roman" w:cs="Times New Roman"/>
          <w:color w:val="auto"/>
          <w:spacing w:val="25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фраз:</w:t>
      </w:r>
    </w:p>
    <w:p w14:paraId="7CC4E015">
      <w:pPr>
        <w:pStyle w:val="7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66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663" w:right="0" w:hanging="526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сосульки</w:t>
      </w:r>
      <w:r>
        <w:rPr>
          <w:rFonts w:hint="default" w:ascii="Times New Roman" w:hAnsi="Times New Roman" w:cs="Times New Roman"/>
          <w:color w:val="auto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плачут</w:t>
      </w:r>
    </w:p>
    <w:p w14:paraId="47EBDAC4">
      <w:pPr>
        <w:pStyle w:val="7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66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663" w:right="0" w:hanging="526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девочка</w:t>
      </w:r>
      <w:r>
        <w:rPr>
          <w:rFonts w:hint="default" w:ascii="Times New Roman" w:hAnsi="Times New Roman" w:cs="Times New Roman"/>
          <w:color w:val="auto"/>
          <w:spacing w:val="28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рисует</w:t>
      </w:r>
    </w:p>
    <w:p w14:paraId="3E8C9E57">
      <w:pPr>
        <w:pStyle w:val="7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66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663" w:right="0" w:hanging="526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дедушка</w:t>
      </w:r>
      <w:r>
        <w:rPr>
          <w:rFonts w:hint="default"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читает</w:t>
      </w:r>
    </w:p>
    <w:p w14:paraId="23B365BD">
      <w:pPr>
        <w:pStyle w:val="7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66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663" w:right="0" w:hanging="526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солнце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светит</w:t>
      </w:r>
    </w:p>
    <w:p w14:paraId="66B4BFC4">
      <w:pPr>
        <w:pStyle w:val="7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73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738" w:right="0" w:hanging="601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мама</w:t>
      </w:r>
      <w:r>
        <w:rPr>
          <w:rFonts w:hint="default" w:ascii="Times New Roman" w:hAnsi="Times New Roman" w:cs="Times New Roman"/>
          <w:color w:val="auto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стирает</w:t>
      </w:r>
    </w:p>
    <w:p w14:paraId="2D083E7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19" w:rightChars="54" w:firstLine="565" w:firstLineChars="202"/>
        <w:jc w:val="both"/>
        <w:textAlignment w:val="auto"/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 каждой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фразе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ребенок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делает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рисунок,</w:t>
      </w:r>
      <w:r>
        <w:rPr>
          <w:rFonts w:hint="default" w:ascii="Times New Roman" w:hAnsi="Times New Roman" w:cs="Times New Roman"/>
          <w:color w:val="auto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если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он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спрашивает: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«А что рисовать?»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объясните , что он может сам выбирать, что именно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изобразить. После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того, как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каждой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фразе</w:t>
      </w:r>
      <w:r>
        <w:rPr>
          <w:rFonts w:hint="default" w:ascii="Times New Roman" w:hAnsi="Times New Roman" w:cs="Times New Roman"/>
          <w:color w:val="auto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сделан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рисунок,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предложите</w:t>
      </w:r>
      <w:r>
        <w:rPr>
          <w:rFonts w:hint="default" w:ascii="Times New Roman" w:hAnsi="Times New Roman" w:cs="Times New Roman"/>
          <w:color w:val="auto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ребенку</w:t>
      </w:r>
      <w:r>
        <w:rPr>
          <w:rFonts w:hint="default" w:ascii="Times New Roman" w:hAnsi="Times New Roman" w:cs="Times New Roman"/>
          <w:color w:val="auto"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точно</w:t>
      </w:r>
      <w:r>
        <w:rPr>
          <w:rFonts w:hint="default" w:ascii="Times New Roman" w:hAnsi="Times New Roman" w:cs="Times New Roman"/>
          <w:color w:val="auto"/>
          <w:spacing w:val="6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воспроизвести</w:t>
      </w:r>
      <w:r>
        <w:rPr>
          <w:rFonts w:hint="default" w:ascii="Times New Roman" w:hAnsi="Times New Roman" w:cs="Times New Roman"/>
          <w:color w:val="auto"/>
          <w:spacing w:val="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все</w:t>
      </w:r>
      <w:r>
        <w:rPr>
          <w:rFonts w:hint="default" w:ascii="Times New Roman" w:hAnsi="Times New Roman" w:cs="Times New Roman"/>
          <w:color w:val="auto"/>
          <w:spacing w:val="4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пять</w:t>
      </w:r>
      <w:r>
        <w:rPr>
          <w:rFonts w:hint="default" w:ascii="Times New Roman" w:hAnsi="Times New Roman" w:cs="Times New Roman"/>
          <w:color w:val="auto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фраз.</w:t>
      </w:r>
    </w:p>
    <w:p w14:paraId="76EEEAF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513"/>
        <w:textAlignment w:val="auto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Упражнение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развитие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зрительной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памяти.</w:t>
      </w:r>
    </w:p>
    <w:p w14:paraId="020A0BA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420" w:firstLineChars="150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Предложите</w:t>
      </w:r>
      <w:r>
        <w:rPr>
          <w:rFonts w:hint="default" w:ascii="Times New Roman" w:hAnsi="Times New Roman" w:cs="Times New Roman"/>
          <w:color w:val="auto"/>
          <w:spacing w:val="-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ребенку в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течение 10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секунд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посмотреть на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рисунок,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затем нарисовать то, что он запомнил.</w:t>
      </w:r>
    </w:p>
    <w:p w14:paraId="0DA9BC8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208" w:firstLine="56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Можно выложить из палочек какую-либо простую фигуру (домик,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квадрат…)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попросить</w:t>
      </w:r>
      <w:r>
        <w:rPr>
          <w:rFonts w:hint="default"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внимательно посмотреть</w:t>
      </w:r>
      <w:r>
        <w:rPr>
          <w:rFonts w:hint="default"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эту</w:t>
      </w:r>
      <w:r>
        <w:rPr>
          <w:rFonts w:hint="default" w:ascii="Times New Roman" w:hAnsi="Times New Roman" w:cs="Times New Roman"/>
          <w:color w:val="auto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фигуру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течение 2 секунд, затем закрыть эту фигуру и попросить выложить.</w:t>
      </w:r>
    </w:p>
    <w:p w14:paraId="4859660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513"/>
        <w:textAlignment w:val="auto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Приемы,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помогающие</w:t>
      </w:r>
      <w:r>
        <w:rPr>
          <w:rFonts w:hint="default" w:ascii="Times New Roman" w:hAnsi="Times New Roman" w:cs="Times New Roman"/>
          <w:color w:val="auto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запоминанию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>:</w:t>
      </w:r>
    </w:p>
    <w:p w14:paraId="1A9CB5B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-если</w:t>
      </w:r>
      <w:r>
        <w:rPr>
          <w:rFonts w:hint="default"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ребенок затрудняется запоминать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ряд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слов или фраз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предложите ему к каждому слову или фразе сделать рисунок, который поможет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ему вспомнить эти слова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;</w:t>
      </w:r>
    </w:p>
    <w:p w14:paraId="016DDC3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-при запоминании слов, можно использовать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смысловую систему. Называются</w:t>
      </w:r>
      <w:r>
        <w:rPr>
          <w:rFonts w:hint="default" w:ascii="Times New Roman" w:hAnsi="Times New Roman" w:cs="Times New Roman"/>
          <w:color w:val="auto"/>
          <w:spacing w:val="78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8 слов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:</w:t>
      </w:r>
      <w:r>
        <w:rPr>
          <w:rFonts w:hint="default" w:ascii="Times New Roman" w:hAnsi="Times New Roman" w:cs="Times New Roman"/>
          <w:color w:val="auto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осень ,</w:t>
      </w:r>
      <w:r>
        <w:rPr>
          <w:rFonts w:hint="default" w:ascii="Times New Roman" w:hAnsi="Times New Roman" w:cs="Times New Roman"/>
          <w:color w:val="auto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холод,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темно ,</w:t>
      </w:r>
      <w:r>
        <w:rPr>
          <w:rFonts w:hint="default" w:ascii="Times New Roman" w:hAnsi="Times New Roman" w:cs="Times New Roman"/>
          <w:color w:val="auto"/>
          <w:spacing w:val="6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лес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, капли</w:t>
      </w:r>
      <w:r>
        <w:rPr>
          <w:rFonts w:hint="default" w:ascii="Times New Roman" w:hAnsi="Times New Roman" w:cs="Times New Roman"/>
          <w:color w:val="auto"/>
          <w:spacing w:val="-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, ночь</w:t>
      </w:r>
      <w:r>
        <w:rPr>
          <w:rFonts w:hint="default"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, ель , заяц</w:t>
      </w:r>
    </w:p>
    <w:p w14:paraId="39F7BE9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410"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Теперь попытайтесь организовать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этот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ряд слов</w:t>
      </w:r>
      <w:r>
        <w:rPr>
          <w:rFonts w:hint="default"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 одну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смысловую систему,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которая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запоминается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легче:</w:t>
      </w:r>
    </w:p>
    <w:p w14:paraId="5B5A3EC2">
      <w:pPr>
        <w:pStyle w:val="2"/>
        <w:keepNext w:val="0"/>
        <w:keepLines w:val="0"/>
        <w:pageBreakBefore w:val="0"/>
        <w:widowControl w:val="0"/>
        <w:tabs>
          <w:tab w:val="left" w:pos="4006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-101" w:rightChars="0" w:firstLine="60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«Осенью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темно и холодно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в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лесу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,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заяц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спрятался под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ель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капли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дождя его не пугали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  <w:lang w:val="ru-RU"/>
        </w:rPr>
        <w:t>»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8"/>
          <w:szCs w:val="28"/>
        </w:rPr>
        <w:t>.</w:t>
      </w:r>
    </w:p>
    <w:p w14:paraId="1C9FAA75">
      <w:pPr>
        <w:pStyle w:val="5"/>
        <w:keepNext w:val="0"/>
        <w:keepLines w:val="0"/>
        <w:pageBreakBefore w:val="0"/>
        <w:widowControl w:val="0"/>
        <w:tabs>
          <w:tab w:val="left" w:pos="1474"/>
          <w:tab w:val="left" w:pos="2976"/>
          <w:tab w:val="left" w:pos="509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-101" w:rightChars="0" w:firstLine="414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Конечно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использование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мнемотехники ни в коем случае не призвано заменить самый</w:t>
      </w:r>
      <w:r>
        <w:rPr>
          <w:rFonts w:hint="default"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известный и широко популярный</w:t>
      </w:r>
      <w:r>
        <w:rPr>
          <w:rFonts w:hint="default"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метод в развитии и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укреплении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-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традиционное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заучивание</w:t>
      </w:r>
      <w:r>
        <w:rPr>
          <w:rFonts w:hint="default" w:ascii="Times New Roman" w:hAnsi="Times New Roman" w:cs="Times New Roman"/>
          <w:color w:val="auto"/>
          <w:spacing w:val="-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текстов наизусть.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Однако помочь сделать процесс запоминания более простым и интересным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мнемотехника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справляется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замечательно.</w:t>
      </w:r>
    </w:p>
    <w:p w14:paraId="37CC3CE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410" w:firstLine="56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Таким образом,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 помощью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мнемотаблиц,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схем – моделей</w:t>
      </w:r>
      <w:r>
        <w:rPr>
          <w:rFonts w:hint="default"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удается достичь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улучшения следующих показателей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:</w:t>
      </w:r>
    </w:p>
    <w:p w14:paraId="317D0D7C">
      <w:pPr>
        <w:pStyle w:val="7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42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37" w:right="809" w:firstLine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детей интенсивнее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идёт развитие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слуховой</w:t>
      </w:r>
      <w:r>
        <w:rPr>
          <w:rFonts w:hint="default" w:ascii="Times New Roman" w:hAnsi="Times New Roman" w:cs="Times New Roman"/>
          <w:color w:val="auto"/>
          <w:spacing w:val="-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зрительной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памяти, слухового 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зрительного внимания;</w:t>
      </w:r>
    </w:p>
    <w:p w14:paraId="165DC354">
      <w:pPr>
        <w:pStyle w:val="7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3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361" w:right="0" w:hanging="224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увеличивается</w:t>
      </w:r>
      <w:r>
        <w:rPr>
          <w:rFonts w:hint="default"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круг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знаний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об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окружающем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мире;</w:t>
      </w:r>
    </w:p>
    <w:p w14:paraId="6A1B8DB1">
      <w:pPr>
        <w:pStyle w:val="7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42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422" w:right="0" w:hanging="28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словарный</w:t>
      </w:r>
      <w:r>
        <w:rPr>
          <w:rFonts w:hint="default" w:ascii="Times New Roman" w:hAnsi="Times New Roman" w:cs="Times New Roman"/>
          <w:color w:val="auto"/>
          <w:spacing w:val="-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запас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выходит</w:t>
      </w:r>
      <w:r>
        <w:rPr>
          <w:rFonts w:hint="default" w:ascii="Times New Roman" w:hAnsi="Times New Roman" w:cs="Times New Roman"/>
          <w:color w:val="auto"/>
          <w:spacing w:val="-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более</w:t>
      </w:r>
      <w:r>
        <w:rPr>
          <w:rFonts w:hint="default" w:ascii="Times New Roman" w:hAnsi="Times New Roman" w:cs="Times New Roman"/>
          <w:color w:val="auto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высокий</w:t>
      </w:r>
      <w:r>
        <w:rPr>
          <w:rFonts w:hint="default" w:ascii="Times New Roman" w:hAnsi="Times New Roman" w:cs="Times New Roman"/>
          <w:color w:val="auto"/>
          <w:spacing w:val="-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уровень.</w:t>
      </w:r>
    </w:p>
    <w:p w14:paraId="2038EA4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700" w:firstLineChars="2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Поэтому,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чем раньше</w:t>
      </w:r>
      <w:r>
        <w:rPr>
          <w:rFonts w:hint="default" w:ascii="Times New Roman" w:hAnsi="Times New Roman" w:cs="Times New Roman"/>
          <w:color w:val="auto"/>
          <w:spacing w:val="-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начинается обучение</w:t>
      </w:r>
      <w:r>
        <w:rPr>
          <w:rFonts w:hint="default" w:ascii="Times New Roman" w:hAnsi="Times New Roman" w:cs="Times New Roman"/>
          <w:color w:val="auto"/>
          <w:spacing w:val="-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детей рассказыванию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или пересказу, используя метод мнемотехники, тем лучше происходит</w:t>
      </w:r>
    </w:p>
    <w:p w14:paraId="09E3D1A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подготовка</w:t>
      </w:r>
      <w:r>
        <w:rPr>
          <w:rFonts w:hint="default"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их к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школе,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так как связная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речь является важным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показателем умственных способностей ребенка и готовности его к школьному</w:t>
      </w:r>
    </w:p>
    <w:p w14:paraId="5A32A62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обучению.</w:t>
      </w:r>
    </w:p>
    <w:p w14:paraId="3D2209B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490" w:firstLineChars="17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Воспитание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интереса</w:t>
      </w:r>
      <w:r>
        <w:rPr>
          <w:rFonts w:hint="default"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любви к</w:t>
      </w:r>
      <w:r>
        <w:rPr>
          <w:rFonts w:hint="default"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родному языку у детей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помощью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мнемотехники.</w:t>
      </w:r>
    </w:p>
    <w:p w14:paraId="096A9AA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Практика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использования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мнемотехники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показывает,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что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она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помогает детям овладеть необходимыми речевыми умениями и навыками, сформировать представления об основных принципах построения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связного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сообщения: последовательное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изложения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произошедших событий, отражение причинно-следственных связей, определение основной мысли для составления рассказа 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рассказывать их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выразительно.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начальном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этапе</w:t>
      </w:r>
      <w:r>
        <w:rPr>
          <w:rFonts w:hint="default" w:ascii="Times New Roman" w:hAnsi="Times New Roman" w:cs="Times New Roman"/>
          <w:color w:val="auto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даются</w:t>
      </w:r>
      <w:r>
        <w:rPr>
          <w:rFonts w:hint="default"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готовые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схемы,</w:t>
      </w:r>
      <w:r>
        <w:rPr>
          <w:rFonts w:hint="default" w:ascii="Times New Roman" w:hAnsi="Times New Roman" w:cs="Times New Roman"/>
          <w:color w:val="auto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затем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- коллективно выдвигаются и обсуждаются различные версии и отбираются наиболее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удачные</w:t>
      </w:r>
      <w:r>
        <w:rPr>
          <w:rFonts w:hint="default" w:ascii="Times New Roman" w:hAnsi="Times New Roman" w:cs="Times New Roman"/>
          <w:color w:val="auto"/>
          <w:spacing w:val="-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варианты,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т. е. здесь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педагог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выступает</w:t>
      </w:r>
      <w:r>
        <w:rPr>
          <w:rFonts w:hint="default"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как равноправный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партнер,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который незаметно помогает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ребенку находить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 выбирать наиболее удачные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решения, оформлять их в целостное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произведение.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Постепенно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ребенок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начинает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проявлять</w:t>
      </w:r>
      <w:r>
        <w:rPr>
          <w:rFonts w:hint="default"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творческую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самостоятельность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мнемотаблицы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придумываем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сообща.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Постепенно происходит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переход от творчества воспитателя к совместному творчеству ребёнка с взрослым</w:t>
      </w:r>
      <w:r>
        <w:rPr>
          <w:rFonts w:hint="default"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 Придумывание</w:t>
      </w:r>
      <w:r>
        <w:rPr>
          <w:rFonts w:hint="default"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таблиц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захватывает детей, вызывает живой интерес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, они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составляют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сказки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разные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темы, используя лексику, соблюдая общие принципы построения сюжета, пробуют свои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силы в таких вечно волнующих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темах, как добро, дружба, хитрость, жадность.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этих сказках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отражаются</w:t>
      </w:r>
      <w:r>
        <w:rPr>
          <w:rFonts w:hint="default"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собственные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переживания ребенка, его понимание окружающей жизни.</w:t>
      </w:r>
    </w:p>
    <w:p w14:paraId="04EFEC03">
      <w:pPr>
        <w:pStyle w:val="5"/>
        <w:keepNext w:val="0"/>
        <w:keepLines w:val="0"/>
        <w:pageBreakBefore w:val="0"/>
        <w:widowControl w:val="0"/>
        <w:tabs>
          <w:tab w:val="left" w:pos="924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19" w:rightChars="54" w:firstLine="649" w:firstLineChars="232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Каждый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ребёнок в</w:t>
      </w:r>
      <w:r>
        <w:rPr>
          <w:rFonts w:hint="default" w:ascii="Times New Roman" w:hAnsi="Times New Roman" w:cs="Times New Roman"/>
          <w:color w:val="auto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детском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саду</w:t>
      </w:r>
      <w:r>
        <w:rPr>
          <w:rFonts w:hint="default"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должен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научиться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содержательно, грамматически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правильно, связно и последовательно излагать свои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мысли. Приёмы мнемотехники облегчают запоминание у детей,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увеличивают объём памяти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путём образования дополнительных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ассоциаций.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Использование</w:t>
      </w:r>
      <w:r>
        <w:rPr>
          <w:rFonts w:hint="default" w:ascii="Times New Roman" w:hAnsi="Times New Roman" w:cs="Times New Roman"/>
          <w:color w:val="auto"/>
          <w:spacing w:val="-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мнемотаблиц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занятиях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 развитию речи позволяет детям эффективнее воспринимать и перерабатывать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зрительную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информацию,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ее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перекодировать,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сохранять</w:t>
      </w:r>
      <w:r>
        <w:rPr>
          <w:rFonts w:hint="default"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воспроизводить в соответствии с поставленными учебными задачами.</w:t>
      </w:r>
    </w:p>
    <w:p w14:paraId="7338870E">
      <w:pPr>
        <w:pStyle w:val="5"/>
        <w:keepNext w:val="0"/>
        <w:keepLines w:val="0"/>
        <w:pageBreakBefore w:val="0"/>
        <w:widowControl w:val="0"/>
        <w:tabs>
          <w:tab w:val="left" w:pos="924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19" w:rightChars="54" w:firstLine="56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Потенциал мнемотехники дает возможность педагогу определить критерии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отбора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материала для запоминания с точки зрения объема, эмоциональной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значимости, содержания; использование различных форм</w:t>
      </w:r>
    </w:p>
    <w:p w14:paraId="76270CB6">
      <w:pPr>
        <w:pStyle w:val="5"/>
        <w:keepNext w:val="0"/>
        <w:keepLines w:val="0"/>
        <w:pageBreakBefore w:val="0"/>
        <w:widowControl w:val="0"/>
        <w:tabs>
          <w:tab w:val="left" w:pos="924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119" w:rightChars="54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  <w:sectPr>
          <w:pgSz w:w="11910" w:h="16850"/>
          <w:pgMar w:top="1380" w:right="992" w:bottom="1460" w:left="1559" w:header="0" w:footer="1275" w:gutter="0"/>
          <w:cols w:space="720" w:num="1"/>
        </w:sectPr>
      </w:pPr>
    </w:p>
    <w:p w14:paraId="3A0C6CBA">
      <w:pPr>
        <w:pStyle w:val="5"/>
        <w:keepNext w:val="0"/>
        <w:keepLines w:val="0"/>
        <w:pageBreakBefore w:val="0"/>
        <w:widowControl w:val="0"/>
        <w:tabs>
          <w:tab w:val="left" w:pos="1382"/>
          <w:tab w:val="left" w:pos="3811"/>
          <w:tab w:val="left" w:pos="5785"/>
          <w:tab w:val="left" w:pos="745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133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работы: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индивидуальной,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фронтальной.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Технология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мнемотехники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позволяет учитывать индивидуальные особенности детей:</w:t>
      </w:r>
    </w:p>
    <w:p w14:paraId="1ED64D4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-особенности</w:t>
      </w:r>
      <w:r>
        <w:rPr>
          <w:rFonts w:hint="default" w:ascii="Times New Roman" w:hAnsi="Times New Roman" w:cs="Times New Roman"/>
          <w:color w:val="auto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восприятия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(слуховое,</w:t>
      </w:r>
      <w:r>
        <w:rPr>
          <w:rFonts w:hint="default"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зрительное,</w:t>
      </w:r>
      <w:r>
        <w:rPr>
          <w:rFonts w:hint="default" w:ascii="Times New Roman" w:hAnsi="Times New Roman" w:cs="Times New Roman"/>
          <w:color w:val="auto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кинестетическое);</w:t>
      </w:r>
    </w:p>
    <w:p w14:paraId="181E7CE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подвижность</w:t>
      </w:r>
      <w:r>
        <w:rPr>
          <w:rFonts w:hint="default"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процессов</w:t>
      </w:r>
      <w:r>
        <w:rPr>
          <w:rFonts w:hint="default" w:ascii="Times New Roman" w:hAnsi="Times New Roman" w:cs="Times New Roman"/>
          <w:color w:val="auto"/>
          <w:spacing w:val="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0"/>
          <w:sz w:val="28"/>
          <w:szCs w:val="28"/>
        </w:rPr>
        <w:t>.</w:t>
      </w:r>
    </w:p>
    <w:p w14:paraId="3055A1F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565" w:firstLineChars="202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Особо хочется подчеркнуть, что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мнемотехника является одной из здоровьесберегающих педагогических технологий, так как учитывает не только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детей, но и опирается</w:t>
      </w:r>
      <w:r>
        <w:rPr>
          <w:rFonts w:hint="default"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определенные</w:t>
      </w:r>
      <w:r>
        <w:rPr>
          <w:rFonts w:hint="default" w:ascii="Times New Roman" w:hAnsi="Times New Roman" w:cs="Times New Roman"/>
          <w:color w:val="auto"/>
          <w:spacing w:val="-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механизмы</w:t>
      </w:r>
      <w:r>
        <w:rPr>
          <w:rFonts w:hint="default"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 процессы памяти, создавая условия для прочного и осмысленного запоминания.</w:t>
      </w:r>
    </w:p>
    <w:p w14:paraId="6FD77C1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700" w:firstLineChars="250"/>
        <w:jc w:val="both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Информационные</w:t>
      </w:r>
      <w:r>
        <w:rPr>
          <w:rFonts w:hint="default" w:ascii="Times New Roman" w:hAnsi="Times New Roman" w:cs="Times New Roman"/>
          <w:b/>
          <w:bCs/>
          <w:color w:val="auto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auto"/>
          <w:spacing w:val="-2"/>
          <w:sz w:val="28"/>
          <w:szCs w:val="28"/>
        </w:rPr>
        <w:t>источники</w:t>
      </w:r>
      <w:r>
        <w:rPr>
          <w:rFonts w:hint="default" w:ascii="Times New Roman" w:hAnsi="Times New Roman" w:cs="Times New Roman"/>
          <w:b/>
          <w:bCs/>
          <w:color w:val="auto"/>
          <w:spacing w:val="-2"/>
          <w:sz w:val="28"/>
          <w:szCs w:val="28"/>
          <w:lang w:val="ru-RU"/>
        </w:rPr>
        <w:t>:</w:t>
      </w:r>
    </w:p>
    <w:p w14:paraId="1C891EC1">
      <w:pPr>
        <w:pStyle w:val="7"/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40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467" w:firstLine="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Н.А .Олейник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Технология «Формирование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связи слова и образа при запоминании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 воспроизведении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поэтического текста у детей с общим недоразвитием речи посредством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мнемотехники»,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Новосибирск,</w:t>
      </w:r>
      <w:r>
        <w:rPr>
          <w:rFonts w:hint="default"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2008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г.</w:t>
      </w:r>
    </w:p>
    <w:p w14:paraId="0C24F410">
      <w:pPr>
        <w:pStyle w:val="7"/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40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467" w:firstLine="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М.Ф.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Фомичева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«Воспитание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у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детей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правильного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произношения», Москва, 1997 г.</w:t>
      </w:r>
    </w:p>
    <w:p w14:paraId="7F4DC949">
      <w:pPr>
        <w:pStyle w:val="7"/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40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467" w:firstLine="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Т.Г.</w:t>
      </w:r>
      <w:r>
        <w:rPr>
          <w:rFonts w:hint="default" w:ascii="Times New Roman" w:hAnsi="Times New Roman" w:cs="Times New Roman"/>
          <w:color w:val="auto"/>
          <w:spacing w:val="6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Давыдова,</w:t>
      </w:r>
      <w:r>
        <w:rPr>
          <w:rFonts w:hint="default"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В.М.</w:t>
      </w:r>
      <w:r>
        <w:rPr>
          <w:rFonts w:hint="default" w:ascii="Times New Roman" w:hAnsi="Times New Roman" w:cs="Times New Roman"/>
          <w:color w:val="auto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Ввозная</w:t>
      </w:r>
      <w:r>
        <w:rPr>
          <w:rFonts w:hint="default" w:ascii="Times New Roman" w:hAnsi="Times New Roman" w:cs="Times New Roman"/>
          <w:color w:val="auto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«</w:t>
      </w:r>
      <w:r>
        <w:rPr>
          <w:rFonts w:hint="default"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Использование</w:t>
      </w:r>
      <w:r>
        <w:rPr>
          <w:rFonts w:hint="default" w:ascii="Times New Roman" w:hAnsi="Times New Roman" w:cs="Times New Roman"/>
          <w:color w:val="auto"/>
          <w:spacing w:val="-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опорных</w:t>
      </w:r>
      <w:r>
        <w:rPr>
          <w:rFonts w:hint="default" w:ascii="Times New Roman" w:hAnsi="Times New Roman" w:cs="Times New Roman"/>
          <w:color w:val="auto"/>
          <w:spacing w:val="-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схем</w:t>
      </w:r>
    </w:p>
    <w:p w14:paraId="1F8369A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 работе</w:t>
      </w:r>
      <w:r>
        <w:rPr>
          <w:rFonts w:hint="default"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 детьми»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Справочник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старшего воспитателя</w:t>
      </w:r>
      <w:r>
        <w:rPr>
          <w:rFonts w:hint="default"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дошкольного учреждения № 1, 2008 год.</w:t>
      </w:r>
    </w:p>
    <w:p w14:paraId="529B4CEE">
      <w:pPr>
        <w:pStyle w:val="5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Л.В.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Омельченко</w:t>
      </w:r>
      <w:r>
        <w:rPr>
          <w:rFonts w:hint="default"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« Использование</w:t>
      </w:r>
      <w:r>
        <w:rPr>
          <w:rFonts w:hint="default" w:ascii="Times New Roman" w:hAnsi="Times New Roman" w:cs="Times New Roman"/>
          <w:color w:val="auto"/>
          <w:spacing w:val="-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приемов</w:t>
      </w:r>
      <w:r>
        <w:rPr>
          <w:rFonts w:hint="default"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мнемотехники в развитии связной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речи» .</w:t>
      </w:r>
      <w:r>
        <w:rPr>
          <w:rFonts w:hint="default" w:ascii="Times New Roman" w:hAnsi="Times New Roman" w:cs="Times New Roman"/>
          <w:color w:val="auto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Логопед 2008, №</w:t>
      </w:r>
      <w:r>
        <w:rPr>
          <w:rFonts w:hint="default"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4</w:t>
      </w:r>
      <w:r>
        <w:rPr>
          <w:rFonts w:hint="default" w:ascii="Times New Roman" w:hAnsi="Times New Roman" w:cs="Times New Roman"/>
          <w:color w:val="auto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с. 102–115.</w:t>
      </w:r>
    </w:p>
    <w:p w14:paraId="7C3CDB9A">
      <w:pPr>
        <w:pStyle w:val="5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Социальная</w:t>
      </w:r>
      <w:r>
        <w:rPr>
          <w:rFonts w:hint="default"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сеть</w:t>
      </w:r>
      <w:r>
        <w:rPr>
          <w:rFonts w:hint="default"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работников</w:t>
      </w:r>
      <w:r>
        <w:rPr>
          <w:rFonts w:hint="default"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образования</w:t>
      </w:r>
      <w:r>
        <w:rPr>
          <w:rFonts w:hint="default"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nsportal.ru</w:t>
      </w:r>
    </w:p>
    <w:p w14:paraId="35218B97">
      <w:pPr>
        <w:pStyle w:val="7"/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48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2836" w:rightChars="0" w:firstLine="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  <w:sectPr>
          <w:pgSz w:w="11910" w:h="16850"/>
          <w:pgMar w:top="1380" w:right="992" w:bottom="1460" w:left="1559" w:header="0" w:footer="1275" w:gutter="0"/>
          <w:cols w:space="720" w:num="1"/>
        </w:sect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Фестиваль педагогических</w:t>
      </w:r>
      <w:r>
        <w:rPr>
          <w:rFonts w:hint="default"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идей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«Открытый</w:t>
      </w:r>
      <w:r>
        <w:rPr>
          <w:rFonts w:hint="default"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урок» </w:t>
      </w:r>
    </w:p>
    <w:p w14:paraId="6FDA7D2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  <w:sectPr>
          <w:pgSz w:w="11910" w:h="16850"/>
          <w:pgMar w:top="1380" w:right="992" w:bottom="1460" w:left="1559" w:header="0" w:footer="1275" w:gutter="0"/>
          <w:cols w:space="720" w:num="1"/>
        </w:sectPr>
      </w:pPr>
    </w:p>
    <w:p w14:paraId="29903A7C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  <w:sectPr>
          <w:pgSz w:w="11910" w:h="16850"/>
          <w:pgMar w:top="1380" w:right="992" w:bottom="1460" w:left="1559" w:header="0" w:footer="1275" w:gutter="0"/>
          <w:cols w:space="720" w:num="1"/>
        </w:sectPr>
      </w:pPr>
    </w:p>
    <w:p w14:paraId="3F83E7D2">
      <w:pPr>
        <w:pStyle w:val="5"/>
        <w:keepNext w:val="0"/>
        <w:keepLines w:val="0"/>
        <w:pageBreakBefore w:val="0"/>
        <w:widowControl w:val="0"/>
        <w:tabs>
          <w:tab w:val="left" w:pos="90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-99" w:rightChars="-45" w:firstLine="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  <w:sectPr>
          <w:pgSz w:w="11910" w:h="16850"/>
          <w:pgMar w:top="1380" w:right="992" w:bottom="1460" w:left="1559" w:header="0" w:footer="1275" w:gutter="0"/>
          <w:cols w:space="720" w:num="1"/>
        </w:sectPr>
      </w:pPr>
    </w:p>
    <w:p w14:paraId="13B71A1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sectPr>
      <w:pgSz w:w="11910" w:h="16850"/>
      <w:pgMar w:top="1380" w:right="992" w:bottom="1460" w:left="1559" w:header="0" w:footer="127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1"/>
    <w:family w:val="roman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311CB0">
    <w:pPr>
      <w:pStyle w:val="5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3877945</wp:posOffset>
              </wp:positionH>
              <wp:positionV relativeFrom="page">
                <wp:posOffset>9747250</wp:posOffset>
              </wp:positionV>
              <wp:extent cx="196850" cy="16827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850" cy="1682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1AC7D2">
                          <w:pPr>
                            <w:spacing w:before="0" w:line="248" w:lineRule="exact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" o:spid="_x0000_s1026" o:spt="202" type="#_x0000_t202" style="position:absolute;left:0pt;margin-left:305.35pt;margin-top:767.5pt;height:13.25pt;width:15.5pt;mso-position-horizontal-relative:page;mso-position-vertical-relative:page;z-index:-251657216;mso-width-relative:page;mso-height-relative:page;" filled="f" stroked="f" coordsize="21600,21600" o:gfxdata="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haA&#10;29kAAAANAQAADwAAAAAAAAABACAAAAAiAAAAZHJzL2Rvd25yZXYueG1sUEsBAhQAFAAAAAgAh07i&#10;QCDLYYKvAQAAcwMAAA4AAAAAAAAAAQAgAAAAKAEAAGRycy9lMm9Eb2MueG1sUEsFBgAAAAAGAAYA&#10;WQEAAEk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81AC7D2">
                    <w:pPr>
                      <w:spacing w:before="0" w:line="248" w:lineRule="exact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10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482" w:hanging="285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67" w:hanging="28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55" w:hanging="28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43" w:hanging="28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31" w:hanging="28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19" w:hanging="28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07" w:hanging="28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695" w:hanging="28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583" w:hanging="285"/>
      </w:pPr>
      <w:rPr>
        <w:rFonts w:hint="default"/>
        <w:lang w:val="ru-RU" w:eastAsia="en-US" w:bidi="ar-SA"/>
      </w:rPr>
    </w:lvl>
  </w:abstractNum>
  <w:abstractNum w:abstractNumId="1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407" w:hanging="406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844" w:hanging="211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786" w:hanging="21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33" w:hanging="21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679" w:hanging="21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626" w:hanging="21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572" w:hanging="21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519" w:hanging="21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465" w:hanging="211"/>
      </w:pPr>
      <w:rPr>
        <w:rFonts w:hint="default"/>
        <w:lang w:val="ru-RU" w:eastAsia="en-US" w:bidi="ar-SA"/>
      </w:rPr>
    </w:lvl>
  </w:abstractNum>
  <w:abstractNum w:abstractNumId="2">
    <w:nsid w:val="0053208E"/>
    <w:multiLevelType w:val="multilevel"/>
    <w:tmpl w:val="0053208E"/>
    <w:lvl w:ilvl="0" w:tentative="0">
      <w:start w:val="0"/>
      <w:numFmt w:val="bullet"/>
      <w:lvlText w:val="-"/>
      <w:lvlJc w:val="left"/>
      <w:pPr>
        <w:ind w:left="138" w:hanging="151"/>
      </w:pPr>
      <w:rPr>
        <w:rFonts w:hint="default" w:ascii="Calibri" w:hAnsi="Calibri" w:eastAsia="Calibri" w:cs="Calibri"/>
        <w:spacing w:val="0"/>
        <w:w w:val="101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61" w:hanging="15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83" w:hanging="1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05" w:hanging="1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27" w:hanging="1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749" w:hanging="1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671" w:hanging="1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593" w:hanging="1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515" w:hanging="151"/>
      </w:pPr>
      <w:rPr>
        <w:rFonts w:hint="default"/>
        <w:lang w:val="ru-RU" w:eastAsia="en-US" w:bidi="ar-SA"/>
      </w:rPr>
    </w:lvl>
  </w:abstractNum>
  <w:abstractNum w:abstractNumId="3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664" w:hanging="526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29" w:hanging="52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99" w:hanging="52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69" w:hanging="52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39" w:hanging="52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09" w:hanging="52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79" w:hanging="52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49" w:hanging="52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19" w:hanging="526"/>
      </w:pPr>
      <w:rPr>
        <w:rFonts w:hint="default"/>
        <w:lang w:val="ru-RU" w:eastAsia="en-US" w:bidi="ar-SA"/>
      </w:rPr>
    </w:lvl>
  </w:abstractNum>
  <w:abstractNum w:abstractNumId="4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138" w:hanging="286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3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61" w:hanging="28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83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05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27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749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671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593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515" w:hanging="286"/>
      </w:pPr>
      <w:rPr>
        <w:rFonts w:hint="default"/>
        <w:lang w:val="ru-RU" w:eastAsia="en-US" w:bidi="ar-SA"/>
      </w:rPr>
    </w:lvl>
  </w:abstractNum>
  <w:abstractNum w:abstractNumId="5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38" w:hanging="286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61" w:hanging="28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83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05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27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749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671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593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515" w:hanging="286"/>
      </w:pPr>
      <w:rPr>
        <w:rFonts w:hint="default"/>
        <w:lang w:val="ru-RU" w:eastAsia="en-US" w:bidi="ar-SA"/>
      </w:rPr>
    </w:lvl>
  </w:abstractNum>
  <w:abstractNum w:abstractNumId="6">
    <w:nsid w:val="72183CF9"/>
    <w:multiLevelType w:val="multilevel"/>
    <w:tmpl w:val="72183CF9"/>
    <w:lvl w:ilvl="0" w:tentative="0">
      <w:start w:val="1"/>
      <w:numFmt w:val="decimal"/>
      <w:lvlText w:val="%1."/>
      <w:lvlJc w:val="left"/>
      <w:pPr>
        <w:ind w:left="1" w:hanging="271"/>
        <w:jc w:val="righ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94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924" w:hanging="27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46" w:hanging="27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68" w:hanging="27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690" w:hanging="27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612" w:hanging="27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534" w:hanging="27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456" w:hanging="27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378" w:hanging="27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49E046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137"/>
      <w:outlineLvl w:val="1"/>
    </w:pPr>
    <w:rPr>
      <w:rFonts w:ascii="Calibri" w:hAnsi="Calibri" w:eastAsia="Calibri" w:cs="Calibri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137"/>
    </w:pPr>
    <w:rPr>
      <w:rFonts w:ascii="Calibri" w:hAnsi="Calibri" w:eastAsia="Calibri" w:cs="Calibri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37"/>
    </w:pPr>
    <w:rPr>
      <w:rFonts w:ascii="Calibri" w:hAnsi="Calibri" w:eastAsia="Calibri" w:cs="Calibri"/>
      <w:lang w:val="ru-RU" w:eastAsia="en-US" w:bidi="ar-SA"/>
    </w:rPr>
  </w:style>
  <w:style w:type="paragraph" w:customStyle="1" w:styleId="8">
    <w:name w:val="Table Paragraph"/>
    <w:basedOn w:val="1"/>
    <w:qFormat/>
    <w:uiPriority w:val="1"/>
    <w:rPr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TotalTime>38</TotalTime>
  <ScaleCrop>false</ScaleCrop>
  <LinksUpToDate>false</LinksUpToDate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2025-05-14T16:34:00Z</dcterms:created>
  <dc:creator>12334</dc:creator>
  <cp:lastModifiedBy>tatya</cp:lastModifiedBy>
  <dcterms:modified xsi:type="dcterms:W3CDTF">2025-05-14T17:13:08Z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2025-05-14T00:00:00Z</vt:filetime>
  </property>
  <property fmtid="{D5CDD505-2E9C-101B-9397-08002B2CF9AE}" pid="5" name="Producer">
    <vt:lpwstr>Microsoft® Word 2010</vt:lpwstr>
  </property>
  <property fmtid="{D5CDD505-2E9C-101B-9397-08002B2CF9AE}" pid="6" name="KSOProductBuildVer">
    <vt:lpwstr>1049-12.2.0.20795</vt:lpwstr>
  </property>
  <property fmtid="{D5CDD505-2E9C-101B-9397-08002B2CF9AE}" pid="7" name="ICV">
    <vt:lpwstr>F294F1AED79B4035801806B2903F7C62_12</vt:lpwstr>
  </property>
</Properties>
</file>