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218567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Муниципальное бюджетное общеобразовательное учреждение «Средняя общеобразовательная школа № 6» муниципального образования Кандалакшский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6816551)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ae4c76de-41ab-46d4-9fe8-5c6b8c856b06" w:id="1"/>
      <w:r>
        <w:rPr>
          <w:rFonts w:ascii="Times New Roman" w:hAnsi="Times New Roman"/>
          <w:b/>
          <w:i w:val="false"/>
          <w:color w:val="000000"/>
          <w:sz w:val="28"/>
        </w:rPr>
        <w:t>Зеленоборский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2e736e0-d89d-49da-83ee-47ec29d46038" w:id="2"/>
      <w:r>
        <w:rPr>
          <w:rFonts w:ascii="Times New Roman" w:hAnsi="Times New Roman"/>
          <w:b/>
          <w:i w:val="false"/>
          <w:color w:val="000000"/>
          <w:sz w:val="28"/>
        </w:rPr>
        <w:t>2025</w:t>
      </w:r>
      <w:bookmarkEnd w:id="2"/>
    </w:p>
    <w:p>
      <w:pPr>
        <w:spacing w:before="0" w:after="0"/>
        <w:ind w:left="120"/>
        <w:jc w:val="left"/>
      </w:pPr>
    </w:p>
    <w:bookmarkStart w:name="block-52185678" w:id="3"/>
    <w:p>
      <w:pPr>
        <w:sectPr>
          <w:pgSz w:w="11906" w:h="16383" w:orient="portrait"/>
        </w:sectPr>
      </w:pPr>
    </w:p>
    <w:bookmarkEnd w:id="3"/>
    <w:bookmarkEnd w:id="0"/>
    <w:bookmarkStart w:name="block-52185679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bookmarkStart w:name="9c77c369-253a-42d0-9f35-54c4c9eeb23c" w:id="5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bookmarkStart w:name="block-52185679" w:id="6"/>
    <w:p>
      <w:pPr>
        <w:sectPr>
          <w:pgSz w:w="11906" w:h="16383" w:orient="portrait"/>
        </w:sectPr>
      </w:pPr>
    </w:p>
    <w:bookmarkEnd w:id="6"/>
    <w:bookmarkEnd w:id="4"/>
    <w:bookmarkStart w:name="block-52185680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52185680" w:id="8"/>
    <w:p>
      <w:pPr>
        <w:sectPr>
          <w:pgSz w:w="11906" w:h="16383" w:orient="portrait"/>
        </w:sectPr>
      </w:pPr>
    </w:p>
    <w:bookmarkEnd w:id="8"/>
    <w:bookmarkEnd w:id="7"/>
    <w:bookmarkStart w:name="block-5218568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52185681" w:id="10"/>
    <w:p>
      <w:pPr>
        <w:sectPr>
          <w:pgSz w:w="11906" w:h="16383" w:orient="portrait"/>
        </w:sectPr>
      </w:pPr>
    </w:p>
    <w:bookmarkEnd w:id="10"/>
    <w:bookmarkEnd w:id="9"/>
    <w:bookmarkStart w:name="block-52185682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57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185682" w:id="12"/>
    <w:p>
      <w:pPr>
        <w:sectPr>
          <w:pgSz w:w="16383" w:h="11906" w:orient="landscape"/>
        </w:sectPr>
      </w:pPr>
    </w:p>
    <w:bookmarkEnd w:id="12"/>
    <w:bookmarkEnd w:id="11"/>
    <w:bookmarkStart w:name="block-52185683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графика». Проверочная работа / Всероссийская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6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59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«Исполнители и алгоритмы. Алгоритмические конструкции»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185683" w:id="14"/>
    <w:p>
      <w:pPr>
        <w:sectPr>
          <w:pgSz w:w="16383" w:h="11906" w:orient="landscape"/>
        </w:sectPr>
      </w:pPr>
    </w:p>
    <w:bookmarkEnd w:id="14"/>
    <w:bookmarkEnd w:id="13"/>
    <w:bookmarkStart w:name="block-52185684" w:id="15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>
      <w:pPr>
        <w:spacing w:before="199" w:after="199" w:line="336"/>
        <w:ind w:left="120"/>
        <w:jc w:val="left"/>
      </w:pPr>
    </w:p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543"/>
        <w:gridCol w:w="11066"/>
      </w:tblGrid>
      <w:tr>
        <w:trPr>
          <w:trHeight w:val="79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«Цифровая грамотность»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Соотносить характеристики компьютера с задачами, решаемыми с его помощью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Понимать структуру адресов веб-ресурсов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современные сервисы интернет-коммуникаций</w:t>
            </w:r>
          </w:p>
        </w:tc>
      </w:tr>
      <w:tr>
        <w:trPr>
          <w:trHeight w:val="220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«Информационные технологии»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769"/>
      </w:tblGrid>
      <w:tr>
        <w:trPr>
          <w:trHeight w:val="11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>
        <w:trPr>
          <w:trHeight w:val="228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«Алгоритмы и программирование»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КЛАССА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769"/>
      </w:tblGrid>
      <w:tr>
        <w:trPr>
          <w:trHeight w:val="11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«Цифровая грамотность»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>
        <w:trPr>
          <w:trHeight w:val="32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«Алгоритмы и программирование»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теме «Информационные технологии»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bookmarkStart w:name="block-52185684" w:id="16"/>
    <w:p>
      <w:pPr>
        <w:sectPr>
          <w:pgSz w:w="11906" w:h="16383" w:orient="portrait"/>
        </w:sectPr>
      </w:pPr>
    </w:p>
    <w:bookmarkEnd w:id="16"/>
    <w:bookmarkEnd w:id="15"/>
    <w:bookmarkStart w:name="block-52185686" w:id="17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ЭЛЕМЕНТЫ СОДЕРЖАНИЯ</w:t>
      </w:r>
    </w:p>
    <w:p>
      <w:pPr>
        <w:spacing w:before="199" w:after="199" w:line="336"/>
        <w:ind w:left="120"/>
        <w:jc w:val="left"/>
      </w:pPr>
    </w:p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23"/>
        <w:gridCol w:w="12086"/>
      </w:tblGrid>
      <w:tr>
        <w:trPr>
          <w:trHeight w:val="40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файловых систем. Полное имя файла (папки, каталога). Путь к файлу (папке, каталогу)</w:t>
            </w:r>
          </w:p>
        </w:tc>
      </w:tr>
      <w:tr>
        <w:trPr>
          <w:trHeight w:val="175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 средствами операционной системы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этикет, базовые нормы информационной этики и права при работе в сети Интернет. Стратегии безопасного поведения в Интернете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код. Представление данных в компьютере как текстов в двоичном алфавите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Информационный объём данных. Бит – минимальная единица количества информации – двоичный разряд. Байт, килобайт, мегабайт, гигабайт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Скорость передачи данных. Единицы скорости передачи данных. Искажение информации при передаче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цифровом представлении аудиовизуальных и других непрерывных данных. Кодирование цвета. Цветовые модели. Модель RGB. Глубина кодирования. Палитра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– инструмент создания, редактирования и форматирования текстов. Правила набора текста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графическими редакторами. Растровые рисунки. Использование графических примитивов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>
        <w:trPr>
          <w:trHeight w:val="175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презентаций. Слайд. Добавление на слайд текста и изображений. Работа с несколькими слайдами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данных. Анимация. Гиперссылки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23"/>
        <w:gridCol w:w="12046"/>
      </w:tblGrid>
      <w:tr>
        <w:trPr>
          <w:trHeight w:val="40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Римская система счисления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.5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.6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3"/>
                <w:sz w:val="24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.7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>
        <w:trPr>
          <w:trHeight w:val="117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Отказы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 (Python, C++, Java,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.8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Переменная: тип, имя, значение. Целые, вещественные и символьные переменные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.9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.10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.13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.14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.15</w:t>
            </w:r>
          </w:p>
        </w:tc>
        <w:tc>
          <w:tcPr>
            <w:tcW w:w="13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25"/>
        <w:gridCol w:w="12044"/>
      </w:tblGrid>
      <w:tr>
        <w:trPr>
          <w:trHeight w:val="40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модели. Таблица как представление отношения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данных. Отбор в таблице строк, удовлетворяющих заданному условию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>
        <w:trPr>
          <w:trHeight w:val="8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>
        <w:trPr>
          <w:trHeight w:val="328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0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>
      <w:pPr>
        <w:spacing w:before="0" w:after="0"/>
        <w:ind w:left="120"/>
        <w:jc w:val="left"/>
      </w:pPr>
    </w:p>
    <w:bookmarkStart w:name="block-52185686" w:id="18"/>
    <w:p>
      <w:pPr>
        <w:sectPr>
          <w:pgSz w:w="11906" w:h="16383" w:orient="portrait"/>
        </w:sectPr>
      </w:pPr>
    </w:p>
    <w:bookmarkEnd w:id="18"/>
    <w:bookmarkEnd w:id="17"/>
    <w:bookmarkStart w:name="block-52185687" w:id="19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>
      <w:pPr>
        <w:spacing w:before="0" w:after="0" w:line="336"/>
        <w:ind w:left="120"/>
        <w:jc w:val="left"/>
      </w:pP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385"/>
      </w:tblGrid>
      <w:tr>
        <w:trPr>
          <w:trHeight w:val="15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(понимать)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понятиями: высказывание, логическая операция, логическое выражение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Уметь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>
        <w:trPr>
          <w:trHeight w:val="45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(Python, C++, Паскаль, Java, С#,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>
        <w:trPr>
          <w:trHeight w:val="32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>
      <w:pPr>
        <w:spacing w:before="0" w:after="0" w:line="336"/>
        <w:ind w:left="120"/>
        <w:jc w:val="left"/>
      </w:pPr>
    </w:p>
    <w:bookmarkStart w:name="block-52185687" w:id="20"/>
    <w:p>
      <w:pPr>
        <w:sectPr>
          <w:pgSz w:w="11906" w:h="16383" w:orient="portrait"/>
        </w:sectPr>
      </w:pPr>
    </w:p>
    <w:bookmarkEnd w:id="20"/>
    <w:bookmarkEnd w:id="19"/>
    <w:bookmarkStart w:name="block-52185688" w:id="21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ПЕРЕЧЕНЬ ЭЛЕМЕНТОВ СОДЕРЖАНИЯ, ПРОВЕРЯЕМЫХ НА ОГЭ ПО ИНФОРМАТИКЕ</w:t>
      </w:r>
    </w:p>
    <w:p>
      <w:pPr>
        <w:spacing w:before="0" w:after="0" w:line="336"/>
        <w:ind w:left="120"/>
        <w:jc w:val="left"/>
      </w:pP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230"/>
        <w:gridCol w:w="10995"/>
      </w:tblGrid>
      <w:tr>
        <w:trPr>
          <w:trHeight w:val="40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295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IP-адреса узлов. Сетевое хранение данных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16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Кодирование символов одного алфавита с помощью кодовых слов в другом алфавите, кодовая таблица, декодирование.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неравномерного кода. Информационный объём текста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Скорость передачи данных. Единицы скорости передачи данных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Цветовые модели. Модель RGB. Глубина кодирования. Палитра.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звука. Разрядность и частота записи. Количество каналов записи.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Римская система счисления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>
        <w:trPr>
          <w:trHeight w:val="328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Табличные модели. Таблица как представление отношения.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данных. Отбор в таблице строк, удовлетворяющих заданному условию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Выполнение алгоритмов вручную и на компьютере</w:t>
            </w:r>
          </w:p>
        </w:tc>
      </w:tr>
      <w:tr>
        <w:trPr>
          <w:trHeight w:val="657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 (Python, C++, Паскаль, Java, C#, Школьный Алгоритмический Язык).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программирования: редактор текста программ, транслятор, отладчик.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Переменная: тип, имя, значение. Целые, вещественные и символьные переменные.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Ветвления. Составные условия (запись логических выражений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изучаемом языке программирования). Нахождение минимума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 максимума из двух, трёх и четырёх чисел. Решение квадратного уравнения, имеющего вещественные корни.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 позиционной системе с основанием, меньшим или равным 10,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 отдельные цифры.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>
        <w:trPr>
          <w:trHeight w:val="469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>
        <w:trPr>
          <w:trHeight w:val="222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16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 и их структурные элементы (страница, абзац, строка, слово, символ).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Структурирование информации с помощью списков и таблиц. Многоуровневые списки. Добавление таблиц в текстовые документы.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>
        <w:trPr>
          <w:trHeight w:val="328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Растровые рисунки. Использование графических примитивов.</w:t>
            </w:r>
          </w:p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данных. Анимация. Гиперссылки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Преобразование формул при копировании. Относительная, абсолютная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смешанная адресация</w:t>
            </w:r>
          </w:p>
        </w:tc>
      </w:tr>
      <w:tr>
        <w:trPr>
          <w:trHeight w:val="1755" w:hRule="atLeast"/>
          <w:trHeight w:val="144" w:hRule="atLeast"/>
        </w:trPr>
        <w:tc>
          <w:tcPr>
            <w:tcW w:w="1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>
      <w:pPr>
        <w:spacing w:before="0" w:after="0" w:line="336"/>
        <w:ind w:left="120"/>
        <w:jc w:val="left"/>
      </w:pPr>
    </w:p>
    <w:bookmarkStart w:name="block-52185688" w:id="22"/>
    <w:p>
      <w:pPr>
        <w:sectPr>
          <w:pgSz w:w="11906" w:h="16383" w:orient="portrait"/>
        </w:sectPr>
      </w:pPr>
    </w:p>
    <w:bookmarkEnd w:id="22"/>
    <w:bookmarkEnd w:id="21"/>
    <w:bookmarkStart w:name="block-52185685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52185685" w:id="24"/>
    <w:p>
      <w:pPr>
        <w:sectPr>
          <w:pgSz w:w="11906" w:h="16383" w:orient="portrait"/>
        </w:sectPr>
      </w:pPr>
    </w:p>
    <w:bookmarkEnd w:id="24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828" Type="http://schemas.openxmlformats.org/officeDocument/2006/relationships/hyperlink" Id="rId52"/>
    <Relationship TargetMode="External" Target="https://m.edsoo.ru/8a1642c4" Type="http://schemas.openxmlformats.org/officeDocument/2006/relationships/hyperlink" Id="rId53"/>
    <Relationship TargetMode="External" Target="https://m.edsoo.ru/8a164472" Type="http://schemas.openxmlformats.org/officeDocument/2006/relationships/hyperlink" Id="rId54"/>
    <Relationship TargetMode="External" Target="https://m.edsoo.ru/8a164652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b456" Type="http://schemas.openxmlformats.org/officeDocument/2006/relationships/hyperlink" Id="rId78"/>
    <Relationship TargetMode="External" Target="https://m.edsoo.ru/8a17afa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