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C9" w:rsidRPr="004B2EC9" w:rsidRDefault="004B2EC9" w:rsidP="004B2EC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B2EC9">
        <w:rPr>
          <w:rFonts w:ascii="Times New Roman" w:hAnsi="Times New Roman" w:cs="Times New Roman"/>
          <w:b/>
          <w:bCs/>
          <w:color w:val="auto"/>
          <w:sz w:val="28"/>
          <w:szCs w:val="28"/>
        </w:rPr>
        <w:t>Организация современного урока в соответствии с идеями ФГОС</w:t>
      </w:r>
    </w:p>
    <w:p w:rsidR="004B2EC9" w:rsidRPr="004B2EC9" w:rsidRDefault="004B2EC9" w:rsidP="004B2EC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4B2EC9">
        <w:rPr>
          <w:rFonts w:ascii="Times New Roman" w:hAnsi="Times New Roman" w:cs="Times New Roman"/>
          <w:color w:val="auto"/>
        </w:rPr>
        <w:t xml:space="preserve">Елена Геннадьевна Казанцева, </w:t>
      </w:r>
    </w:p>
    <w:p w:rsidR="004B2EC9" w:rsidRPr="004B2EC9" w:rsidRDefault="004B2EC9" w:rsidP="004B2EC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4B2EC9">
        <w:rPr>
          <w:rFonts w:ascii="Times New Roman" w:hAnsi="Times New Roman" w:cs="Times New Roman"/>
          <w:color w:val="auto"/>
        </w:rPr>
        <w:t xml:space="preserve">учитель истории и обществознания, первая квалификационная категория, </w:t>
      </w:r>
    </w:p>
    <w:p w:rsidR="004B2EC9" w:rsidRPr="004B2EC9" w:rsidRDefault="004B2EC9" w:rsidP="004B2EC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4B2EC9">
        <w:rPr>
          <w:rFonts w:ascii="Times New Roman" w:hAnsi="Times New Roman" w:cs="Times New Roman"/>
          <w:color w:val="auto"/>
        </w:rPr>
        <w:t>МКОУ «</w:t>
      </w:r>
      <w:proofErr w:type="spellStart"/>
      <w:r w:rsidRPr="004B2EC9">
        <w:rPr>
          <w:rFonts w:ascii="Times New Roman" w:hAnsi="Times New Roman" w:cs="Times New Roman"/>
          <w:color w:val="auto"/>
        </w:rPr>
        <w:t>Ключи-Булакская</w:t>
      </w:r>
      <w:proofErr w:type="spellEnd"/>
      <w:r w:rsidRPr="004B2EC9">
        <w:rPr>
          <w:rFonts w:ascii="Times New Roman" w:hAnsi="Times New Roman" w:cs="Times New Roman"/>
          <w:color w:val="auto"/>
        </w:rPr>
        <w:t xml:space="preserve"> СОШ», Братский район, Иркутская область, РФ</w:t>
      </w:r>
    </w:p>
    <w:p w:rsidR="004B2EC9" w:rsidRPr="004B2EC9" w:rsidRDefault="004B2EC9" w:rsidP="004B2EC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4B2EC9">
        <w:rPr>
          <w:rFonts w:ascii="Times New Roman" w:hAnsi="Times New Roman" w:cs="Times New Roman"/>
          <w:color w:val="auto"/>
        </w:rPr>
        <w:t xml:space="preserve"> </w:t>
      </w:r>
    </w:p>
    <w:p w:rsidR="004B2EC9" w:rsidRPr="004B2EC9" w:rsidRDefault="004B2EC9" w:rsidP="004B2EC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4B2EC9">
        <w:rPr>
          <w:rFonts w:ascii="Times New Roman" w:hAnsi="Times New Roman" w:cs="Times New Roman"/>
          <w:b/>
          <w:bCs/>
          <w:color w:val="auto"/>
        </w:rPr>
        <w:t xml:space="preserve">1. Краткая аннотация работы: </w:t>
      </w: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EC9">
        <w:rPr>
          <w:rFonts w:ascii="Times New Roman" w:eastAsia="Times New Roman" w:hAnsi="Times New Roman" w:cs="Times New Roman"/>
          <w:bCs/>
          <w:sz w:val="24"/>
          <w:szCs w:val="24"/>
        </w:rPr>
        <w:t>Российский учитель - носитель нравственных и культурных ценностей, готовый и способный передать их ученикам, опираясь на современные педагогические технологии: он (учитель) — Творец и Созидатель, сознающий высокую просветительскую Миссию, понимающий современные запросы жизни и умеющий сопрягать прошлое, настоящее и будущее в жизни и судьбе школьника.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14" w:firstLine="283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 xml:space="preserve">Работа может представлять интерес для педагогов, готовых </w:t>
      </w:r>
      <w:r w:rsidRPr="004B2EC9">
        <w:rPr>
          <w:rFonts w:ascii="Times New Roman" w:eastAsia="Times New Roman" w:hAnsi="Times New Roman" w:cs="Times New Roman"/>
          <w:sz w:val="24"/>
          <w:szCs w:val="24"/>
        </w:rPr>
        <w:t>быть инициатором новых педагогических идей, вдохновлять и воодушевлять коллег на создание новых творческих профессиональных проектов, на решение современных задач образов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14" w:firstLine="283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Работа формирует знания о современном </w:t>
      </w:r>
      <w:r w:rsidRPr="004B2EC9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нелинейном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уроке как основе реализации стандарта</w:t>
      </w:r>
      <w:r w:rsidRPr="004B2EC9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и умения его построения в соответствии с идеями ФГОС.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14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4B2EC9">
        <w:rPr>
          <w:rFonts w:ascii="Times New Roman" w:hAnsi="Times New Roman" w:cs="Times New Roman"/>
          <w:b/>
          <w:bCs/>
          <w:color w:val="auto"/>
        </w:rPr>
        <w:t xml:space="preserve">2. Содержание </w:t>
      </w:r>
    </w:p>
    <w:p w:rsidR="004B2EC9" w:rsidRPr="004B2EC9" w:rsidRDefault="004B2EC9" w:rsidP="004B2EC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4B2EC9">
        <w:rPr>
          <w:rFonts w:ascii="Times New Roman" w:hAnsi="Times New Roman" w:cs="Times New Roman"/>
          <w:b/>
          <w:bCs/>
          <w:color w:val="auto"/>
        </w:rPr>
        <w:t xml:space="preserve">2.1. Введение </w:t>
      </w:r>
    </w:p>
    <w:p w:rsidR="004B2EC9" w:rsidRPr="004B2EC9" w:rsidRDefault="004B2EC9" w:rsidP="004B2EC9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sz w:val="24"/>
          <w:szCs w:val="24"/>
        </w:rPr>
        <w:t>2.2.  Урок как основа реализации стандарта</w:t>
      </w:r>
    </w:p>
    <w:p w:rsidR="004B2EC9" w:rsidRPr="004B2EC9" w:rsidRDefault="004B2EC9" w:rsidP="004B2EC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4B2EC9">
        <w:rPr>
          <w:rFonts w:ascii="Times New Roman" w:hAnsi="Times New Roman" w:cs="Times New Roman"/>
          <w:b/>
          <w:bCs/>
          <w:color w:val="auto"/>
        </w:rPr>
        <w:t xml:space="preserve">2.3. </w:t>
      </w:r>
      <w:r w:rsidRPr="004B2EC9">
        <w:rPr>
          <w:rFonts w:ascii="Times New Roman" w:hAnsi="Times New Roman" w:cs="Times New Roman"/>
          <w:b/>
          <w:bCs/>
          <w:spacing w:val="-5"/>
        </w:rPr>
        <w:t>Новые модели и структура современного урока</w:t>
      </w:r>
    </w:p>
    <w:p w:rsidR="004B2EC9" w:rsidRPr="004B2EC9" w:rsidRDefault="004B2EC9" w:rsidP="004B2E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sz w:val="24"/>
          <w:szCs w:val="24"/>
        </w:rPr>
        <w:t xml:space="preserve">2.4. </w:t>
      </w:r>
      <w:r w:rsidRPr="004B2EC9">
        <w:rPr>
          <w:rFonts w:ascii="Times New Roman" w:hAnsi="Times New Roman" w:cs="Times New Roman"/>
          <w:b/>
          <w:bCs/>
          <w:spacing w:val="-2"/>
          <w:sz w:val="24"/>
          <w:szCs w:val="24"/>
        </w:rPr>
        <w:t>Технология урока,</w:t>
      </w:r>
      <w:r w:rsidRPr="004B2EC9">
        <w:rPr>
          <w:rFonts w:ascii="Times New Roman" w:hAnsi="Times New Roman" w:cs="Times New Roman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b/>
          <w:bCs/>
          <w:spacing w:val="-4"/>
          <w:sz w:val="24"/>
          <w:szCs w:val="24"/>
        </w:rPr>
        <w:t>построенного в соответствии с ФГОС ООО</w:t>
      </w:r>
    </w:p>
    <w:p w:rsidR="004B2EC9" w:rsidRPr="004B2EC9" w:rsidRDefault="004B2EC9" w:rsidP="004B2E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sz w:val="24"/>
          <w:szCs w:val="24"/>
        </w:rPr>
        <w:t xml:space="preserve">2.5. </w:t>
      </w:r>
      <w:r w:rsidRPr="004B2EC9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Активное </w:t>
      </w:r>
      <w:proofErr w:type="spellStart"/>
      <w:r w:rsidRPr="004B2EC9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целеполагание</w:t>
      </w:r>
      <w:proofErr w:type="spellEnd"/>
    </w:p>
    <w:p w:rsidR="004B2EC9" w:rsidRPr="004B2EC9" w:rsidRDefault="004B2EC9" w:rsidP="004B2E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2.6. </w:t>
      </w:r>
      <w:r w:rsidRPr="004B2EC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Основной этап урока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1306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2.7. Оценивание. </w:t>
      </w:r>
      <w:r w:rsidRPr="004B2EC9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Заключительный этап урока</w:t>
      </w:r>
    </w:p>
    <w:p w:rsidR="004B2EC9" w:rsidRPr="004B2EC9" w:rsidRDefault="004B2EC9" w:rsidP="004B2EC9">
      <w:pPr>
        <w:pStyle w:val="Default"/>
        <w:tabs>
          <w:tab w:val="left" w:pos="2617"/>
        </w:tabs>
        <w:spacing w:line="360" w:lineRule="auto"/>
        <w:rPr>
          <w:rFonts w:ascii="Times New Roman" w:hAnsi="Times New Roman" w:cs="Times New Roman"/>
          <w:color w:val="auto"/>
        </w:rPr>
      </w:pPr>
      <w:r w:rsidRPr="004B2EC9">
        <w:rPr>
          <w:rFonts w:ascii="Times New Roman" w:hAnsi="Times New Roman" w:cs="Times New Roman"/>
          <w:b/>
          <w:bCs/>
          <w:color w:val="auto"/>
        </w:rPr>
        <w:t xml:space="preserve">2.8. Заключение </w:t>
      </w:r>
      <w:r w:rsidRPr="004B2EC9">
        <w:rPr>
          <w:rFonts w:ascii="Times New Roman" w:hAnsi="Times New Roman" w:cs="Times New Roman"/>
          <w:b/>
          <w:bCs/>
          <w:color w:val="auto"/>
        </w:rPr>
        <w:tab/>
      </w:r>
    </w:p>
    <w:p w:rsidR="004B2EC9" w:rsidRPr="004B2EC9" w:rsidRDefault="004B2EC9" w:rsidP="004B2EC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sz w:val="24"/>
          <w:szCs w:val="24"/>
        </w:rPr>
        <w:t xml:space="preserve">3. Список использованных источников и литературы </w:t>
      </w: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11B5" w:rsidRDefault="006211B5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11B5" w:rsidRPr="004B2EC9" w:rsidRDefault="006211B5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EC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Введение</w:t>
      </w: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 xml:space="preserve">Урок — клеточка педагогического процесса. 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t xml:space="preserve">В нем, как солнце в капле воды, отражаются все его стороны. 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 xml:space="preserve">Если не вся, то значительная часть 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t>педагогики концентрируется в уроке.</w:t>
      </w:r>
    </w:p>
    <w:p w:rsidR="004B2EC9" w:rsidRPr="004B2EC9" w:rsidRDefault="004B2EC9" w:rsidP="004B2EC9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i/>
          <w:iCs/>
          <w:spacing w:val="2"/>
          <w:w w:val="80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spacing w:val="2"/>
          <w:w w:val="80"/>
          <w:sz w:val="24"/>
          <w:szCs w:val="24"/>
        </w:rPr>
        <w:t xml:space="preserve">М. Н. </w:t>
      </w:r>
      <w:proofErr w:type="spellStart"/>
      <w:r w:rsidRPr="004B2EC9">
        <w:rPr>
          <w:rFonts w:ascii="Times New Roman" w:hAnsi="Times New Roman" w:cs="Times New Roman"/>
          <w:i/>
          <w:iCs/>
          <w:spacing w:val="2"/>
          <w:w w:val="80"/>
          <w:sz w:val="24"/>
          <w:szCs w:val="24"/>
        </w:rPr>
        <w:t>Скаткин</w:t>
      </w:r>
      <w:proofErr w:type="spellEnd"/>
    </w:p>
    <w:p w:rsidR="004B2EC9" w:rsidRPr="004B2EC9" w:rsidRDefault="004B2EC9" w:rsidP="004B2EC9">
      <w:pPr>
        <w:shd w:val="clear" w:color="auto" w:fill="FFFFFF"/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>Урок — это зеркало общей и педагогической культуры учителя, мерило его интеллектуального богатства, показатель его кругозора, эрудиции</w:t>
      </w:r>
    </w:p>
    <w:p w:rsidR="004B2EC9" w:rsidRPr="004B2EC9" w:rsidRDefault="004B2EC9" w:rsidP="004B2EC9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i/>
          <w:iCs/>
          <w:spacing w:val="2"/>
          <w:w w:val="80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spacing w:val="2"/>
          <w:w w:val="80"/>
          <w:sz w:val="24"/>
          <w:szCs w:val="24"/>
        </w:rPr>
        <w:t>В.А. Сухомлинский</w:t>
      </w:r>
    </w:p>
    <w:p w:rsidR="004B2EC9" w:rsidRPr="004B2EC9" w:rsidRDefault="004B2EC9" w:rsidP="004B2EC9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-2"/>
          <w:sz w:val="24"/>
          <w:szCs w:val="24"/>
        </w:rPr>
        <w:t>Основной дидактической единицей учебного процесса уже бо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sz w:val="24"/>
          <w:szCs w:val="24"/>
        </w:rPr>
        <w:t xml:space="preserve">лее 500 лет является урок. За столетия многое изменилось, но урок 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>остался основой школьной классно-урочной системы.</w:t>
      </w: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-5"/>
          <w:sz w:val="24"/>
          <w:szCs w:val="24"/>
        </w:rPr>
        <w:t>Меняются цели и содержание образования, требования к резуль</w:t>
      </w:r>
      <w:r w:rsidRPr="004B2EC9">
        <w:rPr>
          <w:rFonts w:ascii="Times New Roman" w:hAnsi="Times New Roman" w:cs="Times New Roman"/>
          <w:spacing w:val="-5"/>
          <w:sz w:val="24"/>
          <w:szCs w:val="24"/>
        </w:rPr>
        <w:softHyphen/>
        <w:t>татам; появляются новые технические средства и технологии обуче</w:t>
      </w:r>
      <w:r w:rsidRPr="004B2EC9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-3"/>
          <w:sz w:val="24"/>
          <w:szCs w:val="24"/>
        </w:rPr>
        <w:t>ния, а урок, оставаясь основной дидактической единицей образова</w:t>
      </w:r>
      <w:r w:rsidRPr="004B2EC9">
        <w:rPr>
          <w:rFonts w:ascii="Times New Roman" w:hAnsi="Times New Roman" w:cs="Times New Roman"/>
          <w:spacing w:val="-4"/>
          <w:sz w:val="24"/>
          <w:szCs w:val="24"/>
        </w:rPr>
        <w:t>тельного процесса, должен обеспечить развитие качеств выпускни</w:t>
      </w:r>
      <w:r w:rsidRPr="004B2EC9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-3"/>
          <w:sz w:val="24"/>
          <w:szCs w:val="24"/>
        </w:rPr>
        <w:t xml:space="preserve">ка отвечающих требованиям современного общества. </w:t>
      </w:r>
      <w:r w:rsidRPr="004B2EC9">
        <w:rPr>
          <w:rFonts w:ascii="Times New Roman" w:eastAsia="Times New Roman" w:hAnsi="Times New Roman" w:cs="Times New Roman"/>
          <w:sz w:val="24"/>
          <w:szCs w:val="24"/>
        </w:rPr>
        <w:t>Обозначить проблемы современного урока, определить пути их решения - задачи важные и сложные, но необходимые.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" w:right="10" w:firstLine="283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4B2EC9">
        <w:rPr>
          <w:rFonts w:ascii="Times New Roman" w:hAnsi="Times New Roman" w:cs="Times New Roman"/>
          <w:spacing w:val="-3"/>
          <w:sz w:val="24"/>
          <w:szCs w:val="24"/>
        </w:rPr>
        <w:t>Какие же требования к уроку предъявляются сегодня?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" w:right="10" w:firstLine="283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left="288"/>
        <w:rPr>
          <w:rFonts w:ascii="Times New Roman" w:hAnsi="Times New Roman" w:cs="Times New Roman"/>
          <w:b/>
          <w:bCs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sz w:val="24"/>
          <w:szCs w:val="24"/>
        </w:rPr>
        <w:t>Урок как основа реализации стандарта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" w:right="1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-2"/>
          <w:sz w:val="24"/>
          <w:szCs w:val="24"/>
        </w:rPr>
        <w:t>Современный урок должен соответствовать запросам государ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softHyphen/>
        <w:t>ства, то есть должен готовить ребенка к жизни в высокотехноло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softHyphen/>
        <w:t>гичном конкурентном мире. На уроке должны формироваться на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выки самостоятельного и критического мышления, творческое мышление, а также умение работать с информацией, учиться и </w:t>
      </w:r>
      <w:r w:rsidRPr="004B2EC9">
        <w:rPr>
          <w:rFonts w:ascii="Times New Roman" w:hAnsi="Times New Roman" w:cs="Times New Roman"/>
          <w:sz w:val="24"/>
          <w:szCs w:val="24"/>
        </w:rPr>
        <w:t>работать в коллективе. Урок должен отвечать качественным ха</w:t>
      </w:r>
      <w:r w:rsidRPr="004B2EC9">
        <w:rPr>
          <w:rFonts w:ascii="Times New Roman" w:hAnsi="Times New Roman" w:cs="Times New Roman"/>
          <w:sz w:val="24"/>
          <w:szCs w:val="24"/>
        </w:rPr>
        <w:softHyphen/>
        <w:t>рактеристикам современного образования.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" w:right="1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Cs/>
          <w:sz w:val="24"/>
          <w:szCs w:val="24"/>
        </w:rPr>
        <w:t>Ключевой характери</w:t>
      </w:r>
      <w:r w:rsidRPr="004B2EC9">
        <w:rPr>
          <w:rFonts w:ascii="Times New Roman" w:hAnsi="Times New Roman" w:cs="Times New Roman"/>
          <w:iCs/>
          <w:sz w:val="24"/>
          <w:szCs w:val="24"/>
        </w:rPr>
        <w:softHyphen/>
      </w:r>
      <w:r w:rsidRPr="004B2EC9">
        <w:rPr>
          <w:rFonts w:ascii="Times New Roman" w:hAnsi="Times New Roman" w:cs="Times New Roman"/>
          <w:iCs/>
          <w:spacing w:val="-2"/>
          <w:sz w:val="24"/>
          <w:szCs w:val="24"/>
        </w:rPr>
        <w:t xml:space="preserve">стикой качества образования сегодня становятся требования </w:t>
      </w:r>
      <w:r w:rsidRPr="004B2EC9">
        <w:rPr>
          <w:rFonts w:ascii="Times New Roman" w:hAnsi="Times New Roman" w:cs="Times New Roman"/>
          <w:iCs/>
          <w:sz w:val="24"/>
          <w:szCs w:val="24"/>
        </w:rPr>
        <w:t xml:space="preserve">стандарта </w:t>
      </w:r>
      <w:r w:rsidRPr="004B2EC9">
        <w:rPr>
          <w:rFonts w:ascii="Times New Roman" w:hAnsi="Times New Roman" w:cs="Times New Roman"/>
          <w:sz w:val="24"/>
          <w:szCs w:val="24"/>
        </w:rPr>
        <w:t xml:space="preserve">— </w:t>
      </w:r>
      <w:r w:rsidRPr="004B2EC9">
        <w:rPr>
          <w:rFonts w:ascii="Times New Roman" w:hAnsi="Times New Roman" w:cs="Times New Roman"/>
          <w:iCs/>
          <w:sz w:val="24"/>
          <w:szCs w:val="24"/>
        </w:rPr>
        <w:t>требования к результатам освоения основных об</w:t>
      </w:r>
      <w:r w:rsidRPr="004B2EC9">
        <w:rPr>
          <w:rFonts w:ascii="Times New Roman" w:hAnsi="Times New Roman" w:cs="Times New Roman"/>
          <w:iCs/>
          <w:sz w:val="24"/>
          <w:szCs w:val="24"/>
        </w:rPr>
        <w:softHyphen/>
      </w:r>
      <w:r w:rsidRPr="004B2EC9">
        <w:rPr>
          <w:rFonts w:ascii="Times New Roman" w:hAnsi="Times New Roman" w:cs="Times New Roman"/>
          <w:iCs/>
          <w:spacing w:val="-1"/>
          <w:sz w:val="24"/>
          <w:szCs w:val="24"/>
        </w:rPr>
        <w:t>щеобразовательных программ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0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-4"/>
          <w:sz w:val="24"/>
          <w:szCs w:val="24"/>
        </w:rPr>
        <w:t xml:space="preserve">Основным результатом обучения становится 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>освоение обобщенных способов действий (компетенций) и дости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sz w:val="24"/>
          <w:szCs w:val="24"/>
        </w:rPr>
        <w:t>жение новых уровней развития личности учащихся (компетент</w:t>
      </w:r>
      <w:r w:rsidRPr="004B2EC9">
        <w:rPr>
          <w:rFonts w:ascii="Times New Roman" w:hAnsi="Times New Roman" w:cs="Times New Roman"/>
          <w:spacing w:val="2"/>
          <w:sz w:val="24"/>
          <w:szCs w:val="24"/>
        </w:rPr>
        <w:t xml:space="preserve">ностей). Концепция стандартов предлагает новое определение того, что называется </w:t>
      </w:r>
      <w:proofErr w:type="spellStart"/>
      <w:r w:rsidRPr="004B2EC9">
        <w:rPr>
          <w:rFonts w:ascii="Times New Roman" w:hAnsi="Times New Roman" w:cs="Times New Roman"/>
          <w:spacing w:val="2"/>
          <w:sz w:val="24"/>
          <w:szCs w:val="24"/>
        </w:rPr>
        <w:t>общеучебными</w:t>
      </w:r>
      <w:proofErr w:type="spellEnd"/>
      <w:r w:rsidRPr="004B2EC9">
        <w:rPr>
          <w:rFonts w:ascii="Times New Roman" w:hAnsi="Times New Roman" w:cs="Times New Roman"/>
          <w:spacing w:val="2"/>
          <w:sz w:val="24"/>
          <w:szCs w:val="24"/>
        </w:rPr>
        <w:t xml:space="preserve"> (универсальными учебны</w:t>
      </w:r>
      <w:r w:rsidRPr="004B2EC9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4B2EC9">
        <w:rPr>
          <w:rFonts w:ascii="Times New Roman" w:hAnsi="Times New Roman" w:cs="Times New Roman"/>
          <w:sz w:val="24"/>
          <w:szCs w:val="24"/>
        </w:rPr>
        <w:t xml:space="preserve">ми) действиями, которые </w:t>
      </w:r>
      <w:r w:rsidRPr="004B2EC9">
        <w:rPr>
          <w:rFonts w:ascii="Times New Roman" w:hAnsi="Times New Roman" w:cs="Times New Roman"/>
          <w:sz w:val="24"/>
          <w:szCs w:val="24"/>
        </w:rPr>
        <w:lastRenderedPageBreak/>
        <w:t xml:space="preserve">обеспечивают способность учащегося к </w:t>
      </w:r>
      <w:r w:rsidRPr="004B2EC9">
        <w:rPr>
          <w:rFonts w:ascii="Times New Roman" w:hAnsi="Times New Roman" w:cs="Times New Roman"/>
          <w:spacing w:val="1"/>
          <w:sz w:val="24"/>
          <w:szCs w:val="24"/>
        </w:rPr>
        <w:t>саморазвитию посредством сознательного и активного присвое</w:t>
      </w:r>
      <w:r w:rsidRPr="004B2EC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4B2EC9">
        <w:rPr>
          <w:rFonts w:ascii="Times New Roman" w:hAnsi="Times New Roman" w:cs="Times New Roman"/>
          <w:sz w:val="24"/>
          <w:szCs w:val="24"/>
        </w:rPr>
        <w:t>ния нового социального опыта. Требования к результатам освое</w:t>
      </w:r>
      <w:r w:rsidRPr="004B2EC9">
        <w:rPr>
          <w:rFonts w:ascii="Times New Roman" w:hAnsi="Times New Roman" w:cs="Times New Roman"/>
          <w:sz w:val="24"/>
          <w:szCs w:val="24"/>
        </w:rPr>
        <w:softHyphen/>
        <w:t xml:space="preserve">ния основных образовательных программ структурируются по 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>ключевым задачам общего образования, отражающим индивиду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sz w:val="24"/>
          <w:szCs w:val="24"/>
        </w:rPr>
        <w:t>альные, общественные и государственные потребности, и вклю</w:t>
      </w:r>
      <w:r w:rsidRPr="004B2EC9">
        <w:rPr>
          <w:rFonts w:ascii="Times New Roman" w:hAnsi="Times New Roman" w:cs="Times New Roman"/>
          <w:sz w:val="24"/>
          <w:szCs w:val="24"/>
        </w:rPr>
        <w:softHyphen/>
        <w:t xml:space="preserve">чают в себя предметные, </w:t>
      </w:r>
      <w:proofErr w:type="spellStart"/>
      <w:r w:rsidRPr="004B2EC9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B2EC9">
        <w:rPr>
          <w:rFonts w:ascii="Times New Roman" w:hAnsi="Times New Roman" w:cs="Times New Roman"/>
          <w:sz w:val="24"/>
          <w:szCs w:val="24"/>
        </w:rPr>
        <w:t xml:space="preserve"> и личностные резуль</w:t>
      </w:r>
      <w:r w:rsidRPr="004B2EC9">
        <w:rPr>
          <w:rFonts w:ascii="Times New Roman" w:hAnsi="Times New Roman" w:cs="Times New Roman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-6"/>
          <w:sz w:val="24"/>
          <w:szCs w:val="24"/>
        </w:rPr>
        <w:t>таты.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0" w:right="5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Предметные результаты </w:t>
      </w:r>
      <w:r w:rsidRPr="004B2EC9">
        <w:rPr>
          <w:rFonts w:ascii="Times New Roman" w:hAnsi="Times New Roman" w:cs="Times New Roman"/>
          <w:spacing w:val="-4"/>
          <w:sz w:val="24"/>
          <w:szCs w:val="24"/>
        </w:rPr>
        <w:t>образовательной деятельности выра</w:t>
      </w:r>
      <w:r w:rsidRPr="004B2EC9">
        <w:rPr>
          <w:rFonts w:ascii="Times New Roman" w:hAnsi="Times New Roman" w:cs="Times New Roman"/>
          <w:spacing w:val="-4"/>
          <w:sz w:val="24"/>
          <w:szCs w:val="24"/>
        </w:rPr>
        <w:softHyphen/>
        <w:t xml:space="preserve">жаются в усвоении </w:t>
      </w:r>
      <w:proofErr w:type="gramStart"/>
      <w:r w:rsidRPr="004B2EC9">
        <w:rPr>
          <w:rFonts w:ascii="Times New Roman" w:hAnsi="Times New Roman" w:cs="Times New Roman"/>
          <w:spacing w:val="-4"/>
          <w:sz w:val="24"/>
          <w:szCs w:val="24"/>
        </w:rPr>
        <w:t>обучаемыми</w:t>
      </w:r>
      <w:proofErr w:type="gramEnd"/>
      <w:r w:rsidRPr="004B2EC9">
        <w:rPr>
          <w:rFonts w:ascii="Times New Roman" w:hAnsi="Times New Roman" w:cs="Times New Roman"/>
          <w:spacing w:val="-4"/>
          <w:sz w:val="24"/>
          <w:szCs w:val="24"/>
        </w:rPr>
        <w:t xml:space="preserve"> конкретных элементов социально</w:t>
      </w:r>
      <w:r w:rsidRPr="004B2EC9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7"/>
          <w:sz w:val="24"/>
          <w:szCs w:val="24"/>
        </w:rPr>
        <w:t>го опыта, изучаемого в рамках отдельного учебного предмета</w:t>
      </w:r>
      <w:r w:rsidRPr="004B2EC9">
        <w:rPr>
          <w:rFonts w:ascii="Times New Roman" w:hAnsi="Times New Roman" w:cs="Times New Roman"/>
          <w:sz w:val="24"/>
          <w:szCs w:val="24"/>
        </w:rPr>
        <w:t xml:space="preserve"> — знаний, умений и навыков, опыта решения проблем, опыта </w:t>
      </w:r>
      <w:r w:rsidRPr="004B2EC9">
        <w:rPr>
          <w:rFonts w:ascii="Times New Roman" w:hAnsi="Times New Roman" w:cs="Times New Roman"/>
          <w:spacing w:val="-3"/>
          <w:sz w:val="24"/>
          <w:szCs w:val="24"/>
        </w:rPr>
        <w:t>творческой деятельности, ценностей.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0" w:right="5" w:firstLine="2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EC9">
        <w:rPr>
          <w:rFonts w:ascii="Times New Roman" w:hAnsi="Times New Roman" w:cs="Times New Roman"/>
          <w:spacing w:val="-3"/>
          <w:sz w:val="24"/>
          <w:szCs w:val="24"/>
        </w:rPr>
        <w:t xml:space="preserve">Под </w:t>
      </w:r>
      <w:proofErr w:type="spellStart"/>
      <w:r w:rsidRPr="004B2EC9">
        <w:rPr>
          <w:rFonts w:ascii="Times New Roman" w:hAnsi="Times New Roman" w:cs="Times New Roman"/>
          <w:i/>
          <w:iCs/>
          <w:spacing w:val="-3"/>
          <w:sz w:val="24"/>
          <w:szCs w:val="24"/>
        </w:rPr>
        <w:t>метапредметными</w:t>
      </w:r>
      <w:proofErr w:type="spellEnd"/>
      <w:r w:rsidRPr="004B2EC9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результатами </w:t>
      </w:r>
      <w:r w:rsidRPr="004B2EC9">
        <w:rPr>
          <w:rFonts w:ascii="Times New Roman" w:hAnsi="Times New Roman" w:cs="Times New Roman"/>
          <w:spacing w:val="-3"/>
          <w:sz w:val="24"/>
          <w:szCs w:val="24"/>
        </w:rPr>
        <w:t>понимаются освоенные обучающимися на базе одного, нескольких или всех учебных пред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>метов способы деятельности, применяемые как в рамках образо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t>вательного процесса, так и при решении проблем в реальных жиз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softHyphen/>
        <w:t>ненных ситуациях.</w:t>
      </w:r>
      <w:proofErr w:type="gramEnd"/>
    </w:p>
    <w:p w:rsidR="004B2EC9" w:rsidRPr="004B2EC9" w:rsidRDefault="004B2EC9" w:rsidP="004B2EC9">
      <w:pPr>
        <w:shd w:val="clear" w:color="auto" w:fill="FFFFFF"/>
        <w:spacing w:after="0" w:line="360" w:lineRule="auto"/>
        <w:ind w:left="2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 xml:space="preserve">Под </w:t>
      </w:r>
      <w:r w:rsidRPr="004B2EC9">
        <w:rPr>
          <w:rFonts w:ascii="Times New Roman" w:hAnsi="Times New Roman" w:cs="Times New Roman"/>
          <w:i/>
          <w:iCs/>
          <w:sz w:val="24"/>
          <w:szCs w:val="24"/>
        </w:rPr>
        <w:t xml:space="preserve">личностными результатами </w:t>
      </w:r>
      <w:r w:rsidRPr="004B2EC9">
        <w:rPr>
          <w:rFonts w:ascii="Times New Roman" w:hAnsi="Times New Roman" w:cs="Times New Roman"/>
          <w:sz w:val="24"/>
          <w:szCs w:val="24"/>
        </w:rPr>
        <w:t>понимается сформировав</w:t>
      </w:r>
      <w:r w:rsidRPr="004B2EC9">
        <w:rPr>
          <w:rFonts w:ascii="Times New Roman" w:hAnsi="Times New Roman" w:cs="Times New Roman"/>
          <w:sz w:val="24"/>
          <w:szCs w:val="24"/>
        </w:rPr>
        <w:softHyphen/>
        <w:t>шаяся в образовательном процессе система ценностных отноше</w:t>
      </w:r>
      <w:r w:rsidRPr="004B2EC9">
        <w:rPr>
          <w:rFonts w:ascii="Times New Roman" w:hAnsi="Times New Roman" w:cs="Times New Roman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>ний обучающихся к себе, к другим участникам образовательного процесса, к самому образовательному процессу и к его результа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t>там.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4" w:right="5" w:firstLine="278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B2EC9">
        <w:rPr>
          <w:rFonts w:ascii="Times New Roman" w:hAnsi="Times New Roman" w:cs="Times New Roman"/>
          <w:spacing w:val="-3"/>
          <w:sz w:val="24"/>
          <w:szCs w:val="24"/>
        </w:rPr>
        <w:t>Каким образом к этим результатам прийти? Что меняется сегод</w:t>
      </w:r>
      <w:r w:rsidRPr="004B2EC9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2"/>
          <w:sz w:val="24"/>
          <w:szCs w:val="24"/>
        </w:rPr>
        <w:t>ня в целях, в структуре, в оценке и в анализе урока?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firstLine="31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B2EC9">
        <w:rPr>
          <w:rFonts w:ascii="Times New Roman" w:eastAsia="Times New Roman" w:hAnsi="Times New Roman" w:cs="Times New Roman"/>
          <w:bCs/>
          <w:i/>
          <w:spacing w:val="-3"/>
          <w:sz w:val="24"/>
          <w:szCs w:val="24"/>
        </w:rPr>
        <w:t>Сравнительная характеристика деятельности учителя</w:t>
      </w:r>
      <w:r w:rsidRPr="004B2E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2EC9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</w:rPr>
        <w:t xml:space="preserve">в закрепившейся традиционной ситуации </w:t>
      </w:r>
      <w:r w:rsidRPr="004B2EC9">
        <w:rPr>
          <w:rFonts w:ascii="Times New Roman" w:eastAsia="Times New Roman" w:hAnsi="Times New Roman" w:cs="Times New Roman"/>
          <w:bCs/>
          <w:i/>
          <w:spacing w:val="-4"/>
          <w:sz w:val="24"/>
          <w:szCs w:val="24"/>
        </w:rPr>
        <w:t>и в условиях введения ФГОС нового поколения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3570"/>
        <w:gridCol w:w="3943"/>
      </w:tblGrid>
      <w:tr w:rsidR="004B2EC9" w:rsidRPr="004B2EC9" w:rsidTr="0073575A">
        <w:trPr>
          <w:trHeight w:hRule="exact" w:val="81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Позиции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lef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Традиционная деятельность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left="62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Деятельность учителя, </w:t>
            </w:r>
            <w:r w:rsidRPr="004B2EC9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>работающего по ФГОС ООО</w:t>
            </w:r>
          </w:p>
        </w:tc>
      </w:tr>
      <w:tr w:rsidR="004B2EC9" w:rsidRPr="004B2EC9" w:rsidTr="0073575A">
        <w:trPr>
          <w:trHeight w:hRule="exact" w:val="373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Подготов</w:t>
            </w:r>
            <w:r w:rsidRPr="004B2EC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 к уроку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right="82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Жестко структурированный </w:t>
            </w:r>
            <w:r w:rsidRPr="004B2E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конспект урока. При подготовке к уроку 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учитель использует мето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дические рекомендации </w:t>
            </w:r>
            <w:r w:rsidRPr="004B2E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учебник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right="144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Сценарный план урока, на 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30-60 % предоставляющий </w:t>
            </w:r>
            <w:r w:rsidRPr="004B2EC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свободу учителю. </w:t>
            </w:r>
            <w:r w:rsidRPr="004B2E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Учитель использует методи</w:t>
            </w:r>
            <w:r w:rsidRPr="004B2E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4B2E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ческие рекомендации, учеб</w:t>
            </w:r>
            <w:r w:rsidRPr="004B2E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ник, рабочую программу, </w:t>
            </w:r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технологические карты тем/ 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уроков, 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>Internet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-ресурсы, ма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  <w:t xml:space="preserve">териалы коллег; происходит </w:t>
            </w:r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обмен конспектами.</w:t>
            </w:r>
          </w:p>
        </w:tc>
      </w:tr>
      <w:tr w:rsidR="004B2EC9" w:rsidRPr="004B2EC9" w:rsidTr="0073575A">
        <w:trPr>
          <w:trHeight w:hRule="exact" w:val="169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Учитель формулирует декларативные </w:t>
            </w:r>
            <w:r w:rsidRPr="004B2E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обучающие, развивающие, </w:t>
            </w:r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воспитывающие цели и за</w:t>
            </w:r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4B2E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дачи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right="14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Формулировка целей — че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рез деятельность обучающихся, </w:t>
            </w:r>
            <w:proofErr w:type="gramStart"/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активное</w:t>
            </w:r>
            <w:proofErr w:type="gramEnd"/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целеполагание</w:t>
            </w:r>
            <w:proofErr w:type="spellEnd"/>
          </w:p>
        </w:tc>
      </w:tr>
      <w:tr w:rsidR="004B2EC9" w:rsidRPr="004B2EC9" w:rsidTr="0073575A">
        <w:trPr>
          <w:trHeight w:hRule="exact" w:val="281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Распреде</w:t>
            </w:r>
            <w:r w:rsidRPr="004B2E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4B2E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ление вре</w:t>
            </w:r>
            <w:r w:rsidRPr="004B2E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4B2EC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мени на </w:t>
            </w:r>
            <w:r w:rsidRPr="004B2EC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уроке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Основное время урока отво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дится этапу объяснения и </w:t>
            </w:r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закрепления 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(80 % времени урока — го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ворение учителя)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tabs>
                <w:tab w:val="left" w:leader="underscore" w:pos="2539"/>
              </w:tabs>
              <w:spacing w:line="36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занимает 20-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30 % времени урока; закрепление — 5-10 % времени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урока; организованная учи</w:t>
            </w:r>
            <w:r w:rsidRPr="004B2E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4B2E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телем самостоятельная дея</w:t>
            </w:r>
            <w:r w:rsidRPr="004B2E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тельность </w:t>
            </w:r>
            <w:proofErr w:type="gramStart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60-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70 % времени урока       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4B2EC9" w:rsidRPr="004B2EC9" w:rsidTr="0073575A">
        <w:trPr>
          <w:trHeight w:hRule="exact" w:val="199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Деятель</w:t>
            </w:r>
            <w:r w:rsidRPr="004B2E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  <w:t>ность учи</w:t>
            </w:r>
            <w:r w:rsidRPr="004B2E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  <w:t>теля на уроке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Успеть выполнить то, что запланировано на урок</w:t>
            </w:r>
          </w:p>
          <w:p w:rsidR="004B2EC9" w:rsidRPr="004B2EC9" w:rsidRDefault="004B2EC9" w:rsidP="0073575A">
            <w:pPr>
              <w:shd w:val="clear" w:color="auto" w:fill="FFFFFF"/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  <w:p w:rsidR="004B2EC9" w:rsidRPr="004B2EC9" w:rsidRDefault="004B2EC9" w:rsidP="0073575A">
            <w:pPr>
              <w:shd w:val="clear" w:color="auto" w:fill="FFFFFF"/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  <w:p w:rsidR="004B2EC9" w:rsidRPr="004B2EC9" w:rsidRDefault="004B2EC9" w:rsidP="0073575A">
            <w:pPr>
              <w:shd w:val="clear" w:color="auto" w:fill="FFFFFF"/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  <w:p w:rsidR="004B2EC9" w:rsidRPr="004B2EC9" w:rsidRDefault="004B2EC9" w:rsidP="0073575A">
            <w:pPr>
              <w:shd w:val="clear" w:color="auto" w:fill="FFFFFF"/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  <w:p w:rsidR="004B2EC9" w:rsidRPr="004B2EC9" w:rsidRDefault="004B2EC9" w:rsidP="0073575A">
            <w:pPr>
              <w:shd w:val="clear" w:color="auto" w:fill="FFFFFF"/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  <w:p w:rsidR="004B2EC9" w:rsidRPr="004B2EC9" w:rsidRDefault="004B2EC9" w:rsidP="0073575A">
            <w:pPr>
              <w:shd w:val="clear" w:color="auto" w:fill="FFFFFF"/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  <w:p w:rsidR="004B2EC9" w:rsidRPr="004B2EC9" w:rsidRDefault="004B2EC9" w:rsidP="0073575A">
            <w:pPr>
              <w:shd w:val="clear" w:color="auto" w:fill="FFFFFF"/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  <w:p w:rsidR="004B2EC9" w:rsidRPr="004B2EC9" w:rsidRDefault="004B2EC9" w:rsidP="0073575A">
            <w:pPr>
              <w:shd w:val="clear" w:color="auto" w:fill="FFFFFF"/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tabs>
                <w:tab w:val="left" w:leader="underscore" w:pos="2539"/>
              </w:tabs>
              <w:spacing w:line="36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Организовывает деятель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детей: — по поиску и обработке информации; — по обобщению способов деятельности; — по постановке учебной задачи</w:t>
            </w:r>
          </w:p>
        </w:tc>
      </w:tr>
      <w:tr w:rsidR="004B2EC9" w:rsidRPr="004B2EC9" w:rsidTr="0073575A">
        <w:trPr>
          <w:trHeight w:hRule="exact" w:val="366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Деятель</w:t>
            </w:r>
            <w:r w:rsidRPr="004B2E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  <w:t>ность обучаю</w:t>
            </w:r>
            <w:r w:rsidRPr="004B2E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  <w:t>щихся определя</w:t>
            </w:r>
            <w:r w:rsidRPr="004B2E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  <w:t>ется через формулировку за</w:t>
            </w:r>
            <w:r w:rsidRPr="004B2E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  <w:t>даний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proofErr w:type="gramStart"/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Формулировка задания: 93 % заданий — репродуктивные: назовите, решите, спишите, сравните, найдите, выпиши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  <w:t>те, выполните...; 7 % заданий — с формули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  <w:t>ровкой: исследуйте, проана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  <w:t>лизируйте (чаще использует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  <w:t>ся для сильных учащихся)</w:t>
            </w:r>
            <w:proofErr w:type="gramEnd"/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tabs>
                <w:tab w:val="left" w:leader="underscore" w:pos="2539"/>
              </w:tabs>
              <w:spacing w:line="36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Формулировка задания: проанализируйте, докажите (объясните), сравните, выра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зите символом, создайте схе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му или модель, продолжите, обобщите (сделайте вывод), выберите решение или спо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 решения, исследуйте, оцените, измените, приду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майте...</w:t>
            </w:r>
            <w:proofErr w:type="gramEnd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70 %</w:t>
            </w:r>
          </w:p>
        </w:tc>
      </w:tr>
      <w:tr w:rsidR="004B2EC9" w:rsidRPr="004B2EC9" w:rsidTr="0073575A">
        <w:trPr>
          <w:trHeight w:hRule="exact" w:val="241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Отметка и оценка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Традиционная отметка за выполнение традиционных (преимущественно репродук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  <w:t>тивных заданий): — «решил» — «не решил»; — «из пяти заданий выпол</w:t>
            </w:r>
            <w:r w:rsidRPr="004B2EC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  <w:t>нил три»</w:t>
            </w:r>
          </w:p>
        </w:tc>
        <w:tc>
          <w:tcPr>
            <w:tcW w:w="3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tabs>
                <w:tab w:val="left" w:leader="underscore" w:pos="2539"/>
              </w:tabs>
              <w:spacing w:line="36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(предметных и </w:t>
            </w:r>
            <w:proofErr w:type="spellStart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достижений </w:t>
            </w:r>
            <w:proofErr w:type="gramStart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; работа над развитием у обуча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ющихся способности к само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оценке; </w:t>
            </w:r>
            <w:proofErr w:type="spellStart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критериальное</w:t>
            </w:r>
            <w:proofErr w:type="spellEnd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оценивание</w:t>
            </w:r>
          </w:p>
        </w:tc>
      </w:tr>
    </w:tbl>
    <w:p w:rsidR="004B2EC9" w:rsidRPr="004B2EC9" w:rsidRDefault="004B2EC9" w:rsidP="004B2EC9">
      <w:pPr>
        <w:shd w:val="clear" w:color="auto" w:fill="FFFFFF"/>
        <w:spacing w:after="0" w:line="360" w:lineRule="auto"/>
        <w:ind w:left="34" w:right="5" w:firstLine="278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firstLine="350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spacing w:val="-5"/>
          <w:sz w:val="24"/>
          <w:szCs w:val="24"/>
        </w:rPr>
        <w:t>Новые модели и структура современного урока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9" w:right="10" w:firstLine="250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Введение ФГОС рождает новые модели построения урока. На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пример, </w:t>
      </w:r>
      <w:r w:rsidRPr="004B2EC9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технология </w:t>
      </w:r>
      <w:proofErr w:type="spellStart"/>
      <w:r w:rsidRPr="004B2EC9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деятелъностного</w:t>
      </w:r>
      <w:proofErr w:type="spellEnd"/>
      <w:r w:rsidRPr="004B2EC9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метода 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предлагает сле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дующие этапы урока введения нового знания:</w:t>
      </w:r>
    </w:p>
    <w:p w:rsidR="004B2EC9" w:rsidRPr="004B2EC9" w:rsidRDefault="004B2EC9" w:rsidP="004B2EC9">
      <w:pPr>
        <w:widowControl w:val="0"/>
        <w:numPr>
          <w:ilvl w:val="0"/>
          <w:numId w:val="19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360" w:lineRule="auto"/>
        <w:ind w:left="302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самоопределение к деятельности;</w:t>
      </w:r>
    </w:p>
    <w:p w:rsidR="004B2EC9" w:rsidRPr="004B2EC9" w:rsidRDefault="004B2EC9" w:rsidP="004B2EC9">
      <w:pPr>
        <w:widowControl w:val="0"/>
        <w:numPr>
          <w:ilvl w:val="0"/>
          <w:numId w:val="19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360" w:lineRule="auto"/>
        <w:ind w:left="302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организационный момент:</w:t>
      </w:r>
    </w:p>
    <w:p w:rsidR="004B2EC9" w:rsidRPr="004B2EC9" w:rsidRDefault="004B2EC9" w:rsidP="004B2EC9">
      <w:pPr>
        <w:widowControl w:val="0"/>
        <w:numPr>
          <w:ilvl w:val="0"/>
          <w:numId w:val="19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360" w:lineRule="auto"/>
        <w:ind w:left="302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актуализация знаний и фиксация затруднений в деятельности;</w:t>
      </w:r>
    </w:p>
    <w:p w:rsidR="004B2EC9" w:rsidRPr="004B2EC9" w:rsidRDefault="004B2EC9" w:rsidP="004B2EC9">
      <w:pPr>
        <w:widowControl w:val="0"/>
        <w:numPr>
          <w:ilvl w:val="0"/>
          <w:numId w:val="19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360" w:lineRule="auto"/>
        <w:ind w:left="302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постановка учебной задачи;</w:t>
      </w:r>
    </w:p>
    <w:p w:rsidR="004B2EC9" w:rsidRPr="004B2EC9" w:rsidRDefault="004B2EC9" w:rsidP="004B2EC9">
      <w:pPr>
        <w:widowControl w:val="0"/>
        <w:numPr>
          <w:ilvl w:val="0"/>
          <w:numId w:val="20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360" w:lineRule="auto"/>
        <w:ind w:left="34" w:firstLine="269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построение проекта выхода из затруднения («открытие» деть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ми нового знания);</w:t>
      </w:r>
    </w:p>
    <w:p w:rsidR="004B2EC9" w:rsidRPr="004B2EC9" w:rsidRDefault="004B2EC9" w:rsidP="004B2EC9">
      <w:pPr>
        <w:widowControl w:val="0"/>
        <w:numPr>
          <w:ilvl w:val="0"/>
          <w:numId w:val="19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before="5" w:after="0" w:line="360" w:lineRule="auto"/>
        <w:ind w:left="302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>первичное закрепление во внешней речи;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01" w:right="403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• самостоятельная работа с самопроверкой по эталону; 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01" w:right="403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• включение в систему знаний и повторение;</w:t>
      </w:r>
    </w:p>
    <w:p w:rsidR="004B2EC9" w:rsidRPr="004B2EC9" w:rsidRDefault="004B2EC9" w:rsidP="004B2EC9">
      <w:pPr>
        <w:shd w:val="clear" w:color="auto" w:fill="FFFFFF"/>
        <w:tabs>
          <w:tab w:val="left" w:pos="485"/>
        </w:tabs>
        <w:spacing w:after="0" w:line="360" w:lineRule="auto"/>
        <w:ind w:left="302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ab/>
        <w:t>рефлексия деятельности (итог урока).</w:t>
      </w:r>
    </w:p>
    <w:p w:rsidR="004B2EC9" w:rsidRPr="004B2EC9" w:rsidRDefault="004B2EC9" w:rsidP="004B2EC9">
      <w:pPr>
        <w:shd w:val="clear" w:color="auto" w:fill="FFFFFF"/>
        <w:tabs>
          <w:tab w:val="left" w:pos="1210"/>
        </w:tabs>
        <w:spacing w:after="0" w:line="360" w:lineRule="auto"/>
        <w:ind w:left="29" w:firstLine="25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Технология развития информационно-интеллектуальной </w:t>
      </w: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компетентности (ТРИИК)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раскрывает </w:t>
      </w:r>
      <w:proofErr w:type="spellStart"/>
      <w:r w:rsidRPr="004B2EC9">
        <w:rPr>
          <w:rFonts w:ascii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принципы 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и алгоритмы организации учебного процесса, обеспечиваю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щие условия для освоения учебной информации и формирования личностных,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метапредметных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 предметных умений школьников,</w:t>
      </w:r>
      <w:r w:rsidRPr="004B2EC9">
        <w:rPr>
          <w:rFonts w:ascii="Times New Roman" w:hAnsi="Times New Roman" w:cs="Times New Roman"/>
          <w:sz w:val="24"/>
          <w:szCs w:val="24"/>
        </w:rPr>
        <w:t xml:space="preserve"> соот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ветствующих требованиям ФГОС второго поколения к результа</w:t>
      </w:r>
      <w:r w:rsidRPr="004B2EC9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там образования.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Структура урока по ТРИИК: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4" w:right="5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Самоопределение в деятельности.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На этом этапе организуется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стимулирование интереса </w:t>
      </w:r>
      <w:proofErr w:type="gram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обучающихся</w:t>
      </w:r>
      <w:proofErr w:type="gram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 изучению конкретной темы по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средством ситуативного задания.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4" w:right="5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2. На этапе </w:t>
      </w:r>
      <w:r w:rsidRPr="004B2EC9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учебно-познавательной деятельности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организуется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освоение содержания учебной темы, которое необходимо для вы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  <w:t>полнения ситуативного задания.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4" w:right="5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 xml:space="preserve">3. </w:t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На этапе </w:t>
      </w:r>
      <w:r w:rsidRPr="004B2EC9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интеллектуально-преобразовательной деятельности</w:t>
      </w:r>
      <w:r w:rsidRPr="004B2EC9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br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учащиеся выбирают уровень выполнения ситуативного задания и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4B2EC9">
        <w:rPr>
          <w:rFonts w:ascii="Times New Roman" w:hAnsi="Times New Roman" w:cs="Times New Roman"/>
          <w:color w:val="000000"/>
          <w:sz w:val="24"/>
          <w:szCs w:val="24"/>
        </w:rPr>
        <w:t>самоорганизуются</w:t>
      </w:r>
      <w:proofErr w:type="spellEnd"/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для выполнения ситуативного задания.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4" w:right="5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 xml:space="preserve">4.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 этапе </w:t>
      </w:r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рефлексивной деятельности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полученный результат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соотносится с поставленной целью и проводится самоанализ и са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мооценка.</w:t>
      </w:r>
    </w:p>
    <w:p w:rsidR="004B2EC9" w:rsidRPr="004B2EC9" w:rsidRDefault="004B2EC9" w:rsidP="004B2EC9">
      <w:pPr>
        <w:shd w:val="clear" w:color="auto" w:fill="FFFFFF"/>
        <w:spacing w:before="19" w:after="0" w:line="360" w:lineRule="auto"/>
        <w:ind w:left="62" w:right="1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 xml:space="preserve">Можно выделить следующий </w:t>
      </w:r>
      <w:r w:rsidRPr="004B2EC9">
        <w:rPr>
          <w:rFonts w:ascii="Times New Roman" w:hAnsi="Times New Roman" w:cs="Times New Roman"/>
          <w:i/>
          <w:iCs/>
          <w:sz w:val="24"/>
          <w:szCs w:val="24"/>
        </w:rPr>
        <w:t xml:space="preserve">инвариант </w:t>
      </w:r>
      <w:r w:rsidRPr="004B2EC9">
        <w:rPr>
          <w:rFonts w:ascii="Times New Roman" w:hAnsi="Times New Roman" w:cs="Times New Roman"/>
          <w:bCs/>
          <w:i/>
          <w:iCs/>
          <w:sz w:val="24"/>
          <w:szCs w:val="24"/>
        </w:rPr>
        <w:t>структуры современного урока:</w:t>
      </w:r>
    </w:p>
    <w:p w:rsidR="004B2EC9" w:rsidRPr="004B2EC9" w:rsidRDefault="004B2EC9" w:rsidP="004B2EC9">
      <w:pPr>
        <w:shd w:val="clear" w:color="auto" w:fill="FFFFFF"/>
        <w:spacing w:before="19" w:after="0" w:line="360" w:lineRule="auto"/>
        <w:ind w:left="62" w:right="1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1"/>
          <w:sz w:val="24"/>
          <w:szCs w:val="24"/>
        </w:rPr>
        <w:t>1) организация начала урока и подготовка к активному усвое</w:t>
      </w:r>
      <w:r w:rsidRPr="004B2EC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4B2EC9">
        <w:rPr>
          <w:rFonts w:ascii="Times New Roman" w:hAnsi="Times New Roman" w:cs="Times New Roman"/>
          <w:sz w:val="24"/>
          <w:szCs w:val="24"/>
        </w:rPr>
        <w:t xml:space="preserve">нию нового учебного материала — </w:t>
      </w:r>
      <w:proofErr w:type="gramStart"/>
      <w:r w:rsidRPr="004B2EC9">
        <w:rPr>
          <w:rFonts w:ascii="Times New Roman" w:hAnsi="Times New Roman" w:cs="Times New Roman"/>
          <w:sz w:val="24"/>
          <w:szCs w:val="24"/>
        </w:rPr>
        <w:t>активное</w:t>
      </w:r>
      <w:proofErr w:type="gramEnd"/>
      <w:r w:rsidRPr="004B2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EC9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4B2EC9">
        <w:rPr>
          <w:rFonts w:ascii="Times New Roman" w:hAnsi="Times New Roman" w:cs="Times New Roman"/>
          <w:sz w:val="24"/>
          <w:szCs w:val="24"/>
        </w:rPr>
        <w:t>;</w:t>
      </w:r>
    </w:p>
    <w:p w:rsidR="004B2EC9" w:rsidRPr="004B2EC9" w:rsidRDefault="004B2EC9" w:rsidP="004B2EC9">
      <w:pPr>
        <w:shd w:val="clear" w:color="auto" w:fill="FFFFFF"/>
        <w:spacing w:before="19" w:after="0" w:line="360" w:lineRule="auto"/>
        <w:ind w:left="62" w:right="1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1"/>
          <w:sz w:val="24"/>
          <w:szCs w:val="24"/>
        </w:rPr>
        <w:t xml:space="preserve">2) в качестве </w:t>
      </w:r>
      <w:r w:rsidRPr="004B2EC9">
        <w:rPr>
          <w:rFonts w:ascii="Times New Roman" w:hAnsi="Times New Roman" w:cs="Times New Roman"/>
          <w:i/>
          <w:iCs/>
          <w:spacing w:val="1"/>
          <w:sz w:val="24"/>
          <w:szCs w:val="24"/>
        </w:rPr>
        <w:t xml:space="preserve">основного </w:t>
      </w:r>
      <w:r w:rsidRPr="004B2EC9">
        <w:rPr>
          <w:rFonts w:ascii="Times New Roman" w:hAnsi="Times New Roman" w:cs="Times New Roman"/>
          <w:spacing w:val="1"/>
          <w:sz w:val="24"/>
          <w:szCs w:val="24"/>
        </w:rPr>
        <w:t xml:space="preserve">выступает этап, отвечающий главной 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>обучающей цели данного урока;</w:t>
      </w:r>
    </w:p>
    <w:p w:rsidR="004B2EC9" w:rsidRPr="004B2EC9" w:rsidRDefault="004B2EC9" w:rsidP="004B2EC9">
      <w:pPr>
        <w:shd w:val="clear" w:color="auto" w:fill="FFFFFF"/>
        <w:spacing w:before="19" w:after="0" w:line="360" w:lineRule="auto"/>
        <w:ind w:left="62" w:right="1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 xml:space="preserve">3) </w:t>
      </w:r>
      <w:r w:rsidRPr="004B2EC9">
        <w:rPr>
          <w:rFonts w:ascii="Times New Roman" w:hAnsi="Times New Roman" w:cs="Times New Roman"/>
          <w:spacing w:val="2"/>
          <w:sz w:val="24"/>
          <w:szCs w:val="24"/>
        </w:rPr>
        <w:t>этап оценочной деятельности, позволяющий диагностиро</w:t>
      </w:r>
      <w:r w:rsidRPr="004B2EC9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4B2EC9">
        <w:rPr>
          <w:rFonts w:ascii="Times New Roman" w:hAnsi="Times New Roman" w:cs="Times New Roman"/>
          <w:sz w:val="24"/>
          <w:szCs w:val="24"/>
        </w:rPr>
        <w:t>вать достижение целей урока.</w:t>
      </w:r>
    </w:p>
    <w:p w:rsidR="004B2EC9" w:rsidRPr="004B2EC9" w:rsidRDefault="004B2EC9" w:rsidP="004B2EC9">
      <w:pPr>
        <w:shd w:val="clear" w:color="auto" w:fill="FFFFFF"/>
        <w:spacing w:before="29" w:after="0" w:line="360" w:lineRule="auto"/>
        <w:ind w:left="48" w:right="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-4"/>
          <w:sz w:val="24"/>
          <w:szCs w:val="24"/>
        </w:rPr>
        <w:t xml:space="preserve">Модели урока в описанных технологиях объединяют следующие </w:t>
      </w:r>
      <w:r w:rsidRPr="004B2EC9">
        <w:rPr>
          <w:rFonts w:ascii="Times New Roman" w:hAnsi="Times New Roman" w:cs="Times New Roman"/>
          <w:spacing w:val="-3"/>
          <w:sz w:val="24"/>
          <w:szCs w:val="24"/>
        </w:rPr>
        <w:t>особенности:</w:t>
      </w:r>
    </w:p>
    <w:p w:rsidR="004B2EC9" w:rsidRPr="004B2EC9" w:rsidRDefault="004B2EC9" w:rsidP="004B2EC9">
      <w:pPr>
        <w:shd w:val="clear" w:color="auto" w:fill="FFFFFF"/>
        <w:spacing w:before="29" w:after="0" w:line="360" w:lineRule="auto"/>
        <w:ind w:left="48" w:right="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 xml:space="preserve">- </w:t>
      </w:r>
      <w:r w:rsidRPr="004B2EC9">
        <w:rPr>
          <w:rFonts w:ascii="Times New Roman" w:hAnsi="Times New Roman" w:cs="Times New Roman"/>
          <w:spacing w:val="3"/>
          <w:sz w:val="24"/>
          <w:szCs w:val="24"/>
        </w:rPr>
        <w:t>четкий алгоритм (последовательность этапов), необычное</w:t>
      </w:r>
      <w:r w:rsidRPr="004B2EC9">
        <w:rPr>
          <w:rFonts w:ascii="Times New Roman" w:hAnsi="Times New Roman" w:cs="Times New Roman"/>
          <w:spacing w:val="3"/>
          <w:sz w:val="24"/>
          <w:szCs w:val="24"/>
        </w:rPr>
        <w:br/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>нетрадиционное их наполнение, взаимосвязь первого (целевого) и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br/>
      </w:r>
      <w:r w:rsidRPr="004B2EC9">
        <w:rPr>
          <w:rFonts w:ascii="Times New Roman" w:hAnsi="Times New Roman" w:cs="Times New Roman"/>
          <w:sz w:val="24"/>
          <w:szCs w:val="24"/>
        </w:rPr>
        <w:t>завершающего (оценочного диагностического) этапов;</w:t>
      </w:r>
    </w:p>
    <w:p w:rsidR="004B2EC9" w:rsidRPr="004B2EC9" w:rsidRDefault="004B2EC9" w:rsidP="004B2EC9">
      <w:pPr>
        <w:shd w:val="clear" w:color="auto" w:fill="FFFFFF"/>
        <w:spacing w:before="29" w:after="0" w:line="360" w:lineRule="auto"/>
        <w:ind w:left="48" w:right="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B2EC9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4B2EC9">
        <w:rPr>
          <w:rFonts w:ascii="Times New Roman" w:hAnsi="Times New Roman" w:cs="Times New Roman"/>
          <w:sz w:val="24"/>
          <w:szCs w:val="24"/>
        </w:rPr>
        <w:t xml:space="preserve"> подход к организации работы учащихся на</w:t>
      </w:r>
      <w:r w:rsidRPr="004B2EC9">
        <w:rPr>
          <w:rFonts w:ascii="Times New Roman" w:hAnsi="Times New Roman" w:cs="Times New Roman"/>
          <w:sz w:val="24"/>
          <w:szCs w:val="24"/>
        </w:rPr>
        <w:br/>
      </w:r>
      <w:r w:rsidRPr="004B2EC9">
        <w:rPr>
          <w:rFonts w:ascii="Times New Roman" w:hAnsi="Times New Roman" w:cs="Times New Roman"/>
          <w:spacing w:val="1"/>
          <w:sz w:val="24"/>
          <w:szCs w:val="24"/>
        </w:rPr>
        <w:t>уроке и т. д. Наличие общности в моделях урока позволяет</w:t>
      </w:r>
      <w:r w:rsidRPr="004B2EC9">
        <w:rPr>
          <w:rFonts w:ascii="Times New Roman" w:hAnsi="Times New Roman" w:cs="Times New Roman"/>
          <w:spacing w:val="1"/>
          <w:sz w:val="24"/>
          <w:szCs w:val="24"/>
        </w:rPr>
        <w:br/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t>говорить о некоторых закономерностях построения современ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>ного урока.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48" w:firstLine="283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left="4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spacing w:val="-2"/>
          <w:sz w:val="24"/>
          <w:szCs w:val="24"/>
        </w:rPr>
        <w:t>Технология урока,</w:t>
      </w:r>
      <w:r w:rsidRPr="004B2EC9">
        <w:rPr>
          <w:rFonts w:ascii="Times New Roman" w:hAnsi="Times New Roman" w:cs="Times New Roman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b/>
          <w:bCs/>
          <w:spacing w:val="-4"/>
          <w:sz w:val="24"/>
          <w:szCs w:val="24"/>
        </w:rPr>
        <w:t>построенного в соответствии с ФГОС ООО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4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Cs/>
          <w:spacing w:val="-5"/>
          <w:sz w:val="24"/>
          <w:szCs w:val="24"/>
        </w:rPr>
        <w:lastRenderedPageBreak/>
        <w:t>Современный урок в контексте стандарта может быть пред</w:t>
      </w:r>
      <w:r w:rsidRPr="004B2EC9">
        <w:rPr>
          <w:rFonts w:ascii="Times New Roman" w:hAnsi="Times New Roman" w:cs="Times New Roman"/>
          <w:iCs/>
          <w:spacing w:val="-5"/>
          <w:sz w:val="24"/>
          <w:szCs w:val="24"/>
        </w:rPr>
        <w:softHyphen/>
      </w:r>
      <w:r w:rsidRPr="004B2EC9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ставлен как образовательная технология, где цели и результаты </w:t>
      </w:r>
      <w:r w:rsidRPr="004B2EC9">
        <w:rPr>
          <w:rFonts w:ascii="Times New Roman" w:hAnsi="Times New Roman" w:cs="Times New Roman"/>
          <w:iCs/>
          <w:spacing w:val="-3"/>
          <w:sz w:val="24"/>
          <w:szCs w:val="24"/>
        </w:rPr>
        <w:t>урока связаны (воспроизводимы), а процесс зависит от типа урока и методов, выбранных педагогом.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4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iCs/>
          <w:spacing w:val="8"/>
          <w:sz w:val="24"/>
          <w:szCs w:val="24"/>
        </w:rPr>
        <w:t>Ведущими ориентирами для современного урока могут</w:t>
      </w:r>
      <w:r w:rsidRPr="004B2EC9">
        <w:rPr>
          <w:rFonts w:ascii="Times New Roman" w:hAnsi="Times New Roman" w:cs="Times New Roman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bCs/>
          <w:i/>
          <w:iCs/>
          <w:spacing w:val="-3"/>
          <w:sz w:val="24"/>
          <w:szCs w:val="24"/>
        </w:rPr>
        <w:t>стать следующие положения: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4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 xml:space="preserve">1) от триединой цели урока — к формулировке целей через деятельность учащихся и далее — к </w:t>
      </w:r>
      <w:proofErr w:type="gramStart"/>
      <w:r w:rsidRPr="004B2EC9">
        <w:rPr>
          <w:rFonts w:ascii="Times New Roman" w:hAnsi="Times New Roman" w:cs="Times New Roman"/>
          <w:sz w:val="24"/>
          <w:szCs w:val="24"/>
        </w:rPr>
        <w:t>самостоятельному</w:t>
      </w:r>
      <w:proofErr w:type="gramEnd"/>
      <w:r w:rsidRPr="004B2E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EC9">
        <w:rPr>
          <w:rFonts w:ascii="Times New Roman" w:hAnsi="Times New Roman" w:cs="Times New Roman"/>
          <w:sz w:val="24"/>
          <w:szCs w:val="24"/>
        </w:rPr>
        <w:t>целепола</w:t>
      </w:r>
      <w:r w:rsidRPr="004B2EC9">
        <w:rPr>
          <w:rFonts w:ascii="Times New Roman" w:hAnsi="Times New Roman" w:cs="Times New Roman"/>
          <w:spacing w:val="-3"/>
          <w:sz w:val="24"/>
          <w:szCs w:val="24"/>
        </w:rPr>
        <w:t>ганию</w:t>
      </w:r>
      <w:proofErr w:type="spellEnd"/>
      <w:r w:rsidRPr="004B2EC9">
        <w:rPr>
          <w:rFonts w:ascii="Times New Roman" w:hAnsi="Times New Roman" w:cs="Times New Roman"/>
          <w:spacing w:val="-3"/>
          <w:sz w:val="24"/>
          <w:szCs w:val="24"/>
        </w:rPr>
        <w:t>;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4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 xml:space="preserve">2) 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>от традиционного «линейного» урока изучения нового мате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sz w:val="24"/>
          <w:szCs w:val="24"/>
        </w:rPr>
        <w:t xml:space="preserve">риала или закрепления пройденного — к многокомпонентному 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>уроку, фундаменту современной организации учебного процесса;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4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>4) от традиционной отметки — к современной оценке.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48" w:firstLine="28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B2EC9">
        <w:rPr>
          <w:rFonts w:ascii="Times New Roman" w:hAnsi="Times New Roman" w:cs="Times New Roman"/>
          <w:spacing w:val="-1"/>
          <w:sz w:val="24"/>
          <w:szCs w:val="24"/>
        </w:rPr>
        <w:t xml:space="preserve">На основе анализа структуры современного урока, мы можем 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t xml:space="preserve">говорить о возникновении </w:t>
      </w:r>
      <w:r w:rsidRPr="004B2EC9">
        <w:rPr>
          <w:rFonts w:ascii="Times New Roman" w:hAnsi="Times New Roman" w:cs="Times New Roman"/>
          <w:i/>
          <w:iCs/>
          <w:spacing w:val="-2"/>
          <w:sz w:val="24"/>
          <w:szCs w:val="24"/>
        </w:rPr>
        <w:t>технологии урока, построенного в со</w:t>
      </w:r>
      <w:r w:rsidRPr="004B2EC9">
        <w:rPr>
          <w:rFonts w:ascii="Times New Roman" w:hAnsi="Times New Roman" w:cs="Times New Roman"/>
          <w:i/>
          <w:iCs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i/>
          <w:iCs/>
          <w:sz w:val="24"/>
          <w:szCs w:val="24"/>
        </w:rPr>
        <w:t xml:space="preserve">ответствии со стандартом нового поколения </w:t>
      </w:r>
      <w:r w:rsidRPr="004B2EC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B2EC9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4B2EC9">
        <w:rPr>
          <w:rFonts w:ascii="Times New Roman" w:hAnsi="Times New Roman" w:cs="Times New Roman"/>
          <w:sz w:val="24"/>
          <w:szCs w:val="24"/>
        </w:rPr>
        <w:t>. схему 1).</w:t>
      </w:r>
      <w:r w:rsidRPr="004B2EC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4B2EC9" w:rsidRPr="004B2EC9" w:rsidRDefault="004B2EC9" w:rsidP="004B2EC9">
      <w:pPr>
        <w:shd w:val="clear" w:color="auto" w:fill="FFFFFF"/>
        <w:spacing w:after="0" w:line="23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35pt;margin-top:10.25pt;width:130.5pt;height:65.3pt;z-index:251660288">
            <v:textbox style="mso-next-textbox:#_x0000_s1026">
              <w:txbxContent>
                <w:p w:rsidR="004B2EC9" w:rsidRPr="00A664CC" w:rsidRDefault="004B2EC9" w:rsidP="004B2EC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b/>
                      <w:sz w:val="24"/>
                      <w:szCs w:val="24"/>
                    </w:rPr>
                    <w:t>Цели:                       от триединой цели урока</w:t>
                  </w:r>
                </w:p>
                <w:p w:rsidR="004B2EC9" w:rsidRPr="00F77C62" w:rsidRDefault="004B2EC9" w:rsidP="004B2EC9">
                  <w:pPr>
                    <w:rPr>
                      <w:spacing w:val="-20"/>
                    </w:rPr>
                  </w:pPr>
                </w:p>
              </w:txbxContent>
            </v:textbox>
          </v:shape>
        </w:pict>
      </w: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202" style="position:absolute;left:0;text-align:left;margin-left:140.75pt;margin-top:10.25pt;width:175.1pt;height:65.3pt;z-index:251661312">
            <v:textbox style="mso-next-textbox:#_x0000_s1027">
              <w:txbxContent>
                <w:p w:rsidR="004B2EC9" w:rsidRPr="00A664CC" w:rsidRDefault="004B2EC9" w:rsidP="004B2EC9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b/>
                      <w:sz w:val="24"/>
                      <w:szCs w:val="24"/>
                    </w:rPr>
                    <w:t>Основное содержание: от «традиционного» линейного урока</w:t>
                  </w:r>
                </w:p>
                <w:p w:rsidR="004B2EC9" w:rsidRPr="00F77C62" w:rsidRDefault="004B2EC9" w:rsidP="004B2EC9">
                  <w:pPr>
                    <w:rPr>
                      <w:spacing w:val="-20"/>
                    </w:rPr>
                  </w:pPr>
                </w:p>
              </w:txbxContent>
            </v:textbox>
          </v:shape>
        </w:pict>
      </w: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202" style="position:absolute;left:0;text-align:left;margin-left:327.35pt;margin-top:10.25pt;width:137.25pt;height:65.3pt;z-index:251662336">
            <v:textbox style="mso-next-textbox:#_x0000_s1028">
              <w:txbxContent>
                <w:p w:rsidR="004B2EC9" w:rsidRPr="00A664CC" w:rsidRDefault="004B2EC9" w:rsidP="004B2EC9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sz w:val="24"/>
                      <w:szCs w:val="24"/>
                    </w:rPr>
                    <w:t xml:space="preserve">Результаты:                     </w:t>
                  </w:r>
                  <w:r w:rsidRPr="00A664CC">
                    <w:rPr>
                      <w:rFonts w:ascii="Arial" w:hAnsi="Arial" w:cs="Arial"/>
                      <w:b/>
                      <w:sz w:val="24"/>
                      <w:szCs w:val="24"/>
                    </w:rPr>
                    <w:t>от отметки –         к  оценке</w:t>
                  </w:r>
                </w:p>
                <w:p w:rsidR="004B2EC9" w:rsidRPr="00F77C62" w:rsidRDefault="004B2EC9" w:rsidP="004B2EC9">
                  <w:pPr>
                    <w:spacing w:after="0"/>
                    <w:rPr>
                      <w:spacing w:val="-20"/>
                    </w:rPr>
                  </w:pPr>
                </w:p>
              </w:txbxContent>
            </v:textbox>
          </v:shape>
        </w:pict>
      </w:r>
    </w:p>
    <w:p w:rsidR="004B2EC9" w:rsidRPr="004B2EC9" w:rsidRDefault="004B2EC9" w:rsidP="004B2EC9">
      <w:pPr>
        <w:shd w:val="clear" w:color="auto" w:fill="FFFFFF"/>
        <w:spacing w:line="235" w:lineRule="exact"/>
        <w:ind w:left="24" w:firstLine="278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line="235" w:lineRule="exact"/>
        <w:ind w:left="24" w:firstLine="278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line="23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31.15pt;margin-top:20.3pt;width:0;height:18.75pt;z-index:251668480" o:connectortype="straight">
            <v:stroke endarrow="block"/>
          </v:shape>
        </w:pict>
      </w: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left:0;text-align:left;margin-left:64.15pt;margin-top:20.3pt;width:0;height:18.75pt;z-index:251667456" o:connectortype="straight">
            <v:stroke endarrow="block"/>
          </v:shape>
        </w:pict>
      </w:r>
    </w:p>
    <w:p w:rsidR="004B2EC9" w:rsidRPr="004B2EC9" w:rsidRDefault="004B2EC9" w:rsidP="004B2EC9">
      <w:pPr>
        <w:shd w:val="clear" w:color="auto" w:fill="FFFFFF"/>
        <w:spacing w:line="23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202" style="position:absolute;left:0;text-align:left;margin-left:-.35pt;margin-top:17.3pt;width:130.5pt;height:157.95pt;z-index:251664384">
            <v:textbox style="mso-next-textbox:#_x0000_s1030">
              <w:txbxContent>
                <w:p w:rsidR="004B2EC9" w:rsidRPr="00A664CC" w:rsidRDefault="004B2EC9" w:rsidP="004B2EC9">
                  <w:pPr>
                    <w:pStyle w:val="af"/>
                    <w:numPr>
                      <w:ilvl w:val="0"/>
                      <w:numId w:val="13"/>
                    </w:numPr>
                    <w:spacing w:after="0" w:line="360" w:lineRule="auto"/>
                    <w:rPr>
                      <w:rFonts w:ascii="Arial" w:hAnsi="Arial" w:cs="Arial"/>
                      <w:spacing w:val="-20"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spacing w:val="-20"/>
                      <w:sz w:val="24"/>
                      <w:szCs w:val="24"/>
                    </w:rPr>
                    <w:t>к определению целей  через деятельность обучающихся</w:t>
                  </w:r>
                </w:p>
                <w:p w:rsidR="004B2EC9" w:rsidRPr="00A664CC" w:rsidRDefault="004B2EC9" w:rsidP="004B2EC9">
                  <w:pPr>
                    <w:pStyle w:val="af"/>
                    <w:numPr>
                      <w:ilvl w:val="0"/>
                      <w:numId w:val="13"/>
                    </w:numPr>
                    <w:spacing w:after="0" w:line="360" w:lineRule="auto"/>
                    <w:rPr>
                      <w:rFonts w:ascii="Arial" w:hAnsi="Arial" w:cs="Arial"/>
                      <w:spacing w:val="-20"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spacing w:val="-20"/>
                      <w:sz w:val="24"/>
                      <w:szCs w:val="24"/>
                    </w:rPr>
                    <w:t xml:space="preserve">к самостоятельному </w:t>
                  </w:r>
                  <w:proofErr w:type="spellStart"/>
                  <w:r w:rsidRPr="00A664CC">
                    <w:rPr>
                      <w:rFonts w:ascii="Arial" w:hAnsi="Arial" w:cs="Arial"/>
                      <w:spacing w:val="-20"/>
                      <w:sz w:val="24"/>
                      <w:szCs w:val="24"/>
                    </w:rPr>
                    <w:t>целеполаганию</w:t>
                  </w:r>
                  <w:proofErr w:type="spellEnd"/>
                  <w:r w:rsidRPr="00A664CC">
                    <w:rPr>
                      <w:rFonts w:ascii="Arial" w:hAnsi="Arial" w:cs="Arial"/>
                      <w:spacing w:val="-20"/>
                      <w:sz w:val="24"/>
                      <w:szCs w:val="24"/>
                    </w:rPr>
                    <w:t xml:space="preserve"> </w:t>
                  </w:r>
                </w:p>
                <w:p w:rsidR="004B2EC9" w:rsidRDefault="004B2EC9" w:rsidP="004B2EC9">
                  <w:pPr>
                    <w:spacing w:after="0"/>
                  </w:pPr>
                </w:p>
              </w:txbxContent>
            </v:textbox>
          </v:shape>
        </w:pict>
      </w: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202" style="position:absolute;left:0;text-align:left;margin-left:327.35pt;margin-top:17.3pt;width:137.25pt;height:157.95pt;z-index:251666432">
            <v:textbox style="mso-next-textbox:#_x0000_s1032">
              <w:txbxContent>
                <w:p w:rsidR="004B2EC9" w:rsidRPr="00A664CC" w:rsidRDefault="004B2EC9" w:rsidP="004B2EC9">
                  <w:pPr>
                    <w:pStyle w:val="af"/>
                    <w:numPr>
                      <w:ilvl w:val="0"/>
                      <w:numId w:val="15"/>
                    </w:numPr>
                    <w:spacing w:after="0" w:line="360" w:lineRule="auto"/>
                    <w:ind w:left="357" w:hanging="3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sz w:val="24"/>
                      <w:szCs w:val="24"/>
                    </w:rPr>
                    <w:t>предметные</w:t>
                  </w:r>
                </w:p>
                <w:p w:rsidR="004B2EC9" w:rsidRPr="00A664CC" w:rsidRDefault="004B2EC9" w:rsidP="004B2EC9">
                  <w:pPr>
                    <w:pStyle w:val="af"/>
                    <w:numPr>
                      <w:ilvl w:val="0"/>
                      <w:numId w:val="15"/>
                    </w:numPr>
                    <w:spacing w:after="0" w:line="360" w:lineRule="auto"/>
                    <w:ind w:left="357" w:hanging="357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A664CC">
                    <w:rPr>
                      <w:rFonts w:ascii="Arial" w:hAnsi="Arial" w:cs="Arial"/>
                      <w:sz w:val="24"/>
                      <w:szCs w:val="24"/>
                    </w:rPr>
                    <w:t>метапредметные</w:t>
                  </w:r>
                  <w:proofErr w:type="spellEnd"/>
                </w:p>
                <w:p w:rsidR="004B2EC9" w:rsidRPr="00A664CC" w:rsidRDefault="004B2EC9" w:rsidP="004B2EC9">
                  <w:pPr>
                    <w:pStyle w:val="af"/>
                    <w:numPr>
                      <w:ilvl w:val="0"/>
                      <w:numId w:val="15"/>
                    </w:numPr>
                    <w:spacing w:after="0" w:line="360" w:lineRule="auto"/>
                    <w:ind w:left="357" w:hanging="3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sz w:val="24"/>
                      <w:szCs w:val="24"/>
                    </w:rPr>
                    <w:t xml:space="preserve">личностные </w:t>
                  </w:r>
                </w:p>
              </w:txbxContent>
            </v:textbox>
          </v:shape>
        </w:pict>
      </w: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202" style="position:absolute;left:0;text-align:left;margin-left:145.35pt;margin-top:17.3pt;width:170.5pt;height:157.95pt;z-index:251665408">
            <v:textbox style="mso-next-textbox:#_x0000_s1031">
              <w:txbxContent>
                <w:p w:rsidR="004B2EC9" w:rsidRPr="00A664CC" w:rsidRDefault="004B2EC9" w:rsidP="004B2EC9">
                  <w:pPr>
                    <w:pStyle w:val="af"/>
                    <w:numPr>
                      <w:ilvl w:val="0"/>
                      <w:numId w:val="14"/>
                    </w:num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sz w:val="24"/>
                      <w:szCs w:val="24"/>
                    </w:rPr>
                    <w:t xml:space="preserve">линия мотивации </w:t>
                  </w:r>
                </w:p>
                <w:p w:rsidR="004B2EC9" w:rsidRPr="00A664CC" w:rsidRDefault="004B2EC9" w:rsidP="004B2EC9">
                  <w:pPr>
                    <w:pStyle w:val="af"/>
                    <w:numPr>
                      <w:ilvl w:val="0"/>
                      <w:numId w:val="14"/>
                    </w:num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sz w:val="24"/>
                      <w:szCs w:val="24"/>
                    </w:rPr>
                    <w:t>линия содержания</w:t>
                  </w:r>
                </w:p>
                <w:p w:rsidR="004B2EC9" w:rsidRPr="00A664CC" w:rsidRDefault="004B2EC9" w:rsidP="004B2EC9">
                  <w:pPr>
                    <w:pStyle w:val="af"/>
                    <w:numPr>
                      <w:ilvl w:val="0"/>
                      <w:numId w:val="14"/>
                    </w:num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sz w:val="24"/>
                      <w:szCs w:val="24"/>
                    </w:rPr>
                    <w:t xml:space="preserve">линия дидактических приемов, методов, стратегий   </w:t>
                  </w:r>
                </w:p>
                <w:p w:rsidR="004B2EC9" w:rsidRPr="00A664CC" w:rsidRDefault="004B2EC9" w:rsidP="004B2EC9">
                  <w:pPr>
                    <w:pStyle w:val="af"/>
                    <w:numPr>
                      <w:ilvl w:val="0"/>
                      <w:numId w:val="14"/>
                    </w:num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sz w:val="24"/>
                      <w:szCs w:val="24"/>
                    </w:rPr>
                    <w:t>линия организацион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ная  </w:t>
                  </w:r>
                  <w:r w:rsidRPr="00A664CC">
                    <w:rPr>
                      <w:rFonts w:ascii="Arial" w:hAnsi="Arial" w:cs="Arial"/>
                      <w:sz w:val="24"/>
                      <w:szCs w:val="24"/>
                    </w:rPr>
                    <w:t xml:space="preserve">        </w:t>
                  </w:r>
                </w:p>
                <w:p w:rsidR="004B2EC9" w:rsidRPr="00A664CC" w:rsidRDefault="004B2EC9" w:rsidP="004B2EC9">
                  <w:pPr>
                    <w:pStyle w:val="af"/>
                    <w:numPr>
                      <w:ilvl w:val="0"/>
                      <w:numId w:val="14"/>
                    </w:num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sz w:val="24"/>
                      <w:szCs w:val="24"/>
                    </w:rPr>
                    <w:t xml:space="preserve">линия……                                                                                                           </w:t>
                  </w:r>
                </w:p>
              </w:txbxContent>
            </v:textbox>
          </v:shape>
        </w:pict>
      </w: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left:0;text-align:left;margin-left:402.25pt;margin-top:.55pt;width:0;height:18.75pt;z-index:251669504" o:connectortype="straight">
            <v:stroke endarrow="block"/>
          </v:shape>
        </w:pict>
      </w:r>
    </w:p>
    <w:p w:rsidR="004B2EC9" w:rsidRPr="004B2EC9" w:rsidRDefault="004B2EC9" w:rsidP="004B2EC9">
      <w:pPr>
        <w:shd w:val="clear" w:color="auto" w:fill="FFFFFF"/>
        <w:tabs>
          <w:tab w:val="left" w:pos="2915"/>
        </w:tabs>
        <w:spacing w:line="23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z w:val="24"/>
          <w:szCs w:val="24"/>
        </w:rPr>
        <w:tab/>
      </w:r>
    </w:p>
    <w:p w:rsidR="004B2EC9" w:rsidRPr="004B2EC9" w:rsidRDefault="004B2EC9" w:rsidP="004B2EC9">
      <w:pPr>
        <w:shd w:val="clear" w:color="auto" w:fill="FFFFFF"/>
        <w:tabs>
          <w:tab w:val="left" w:pos="2915"/>
        </w:tabs>
        <w:spacing w:line="23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tabs>
          <w:tab w:val="left" w:pos="2915"/>
        </w:tabs>
        <w:spacing w:line="23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line="23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line="23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line="23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line="23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left="34" w:right="5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202" style="position:absolute;left:0;text-align:left;margin-left:-.35pt;margin-top:20pt;width:464.95pt;height:24.95pt;z-index:251672576">
            <v:textbox>
              <w:txbxContent>
                <w:p w:rsidR="004B2EC9" w:rsidRPr="00A664CC" w:rsidRDefault="004B2EC9" w:rsidP="004B2EC9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664CC">
                    <w:rPr>
                      <w:rFonts w:ascii="Arial" w:hAnsi="Arial" w:cs="Arial"/>
                      <w:b/>
                      <w:sz w:val="24"/>
                      <w:szCs w:val="24"/>
                    </w:rPr>
                    <w:t>К многокомпонентному уроку</w:t>
                  </w:r>
                </w:p>
              </w:txbxContent>
            </v:textbox>
          </v:shape>
        </w:pict>
      </w: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32" style="position:absolute;left:0;text-align:left;margin-left:395.9pt;margin-top:1.25pt;width:0;height:18.75pt;z-index:251671552" o:connectortype="straight">
            <v:stroke endarrow="block"/>
          </v:shape>
        </w:pict>
      </w: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left:0;text-align:left;margin-left:223.7pt;margin-top:1.25pt;width:0;height:18.75pt;z-index:251670528" o:connectortype="straight">
            <v:stroke endarrow="block"/>
          </v:shape>
        </w:pict>
      </w:r>
      <w:r w:rsidRPr="004B2EC9"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69.6pt;margin-top:1.25pt;width:0;height:18.75pt;z-index:251663360" o:connectortype="straight">
            <v:stroke endarrow="block"/>
          </v:shape>
        </w:pict>
      </w:r>
    </w:p>
    <w:p w:rsidR="004B2EC9" w:rsidRPr="004B2EC9" w:rsidRDefault="004B2EC9" w:rsidP="004B2EC9">
      <w:pPr>
        <w:shd w:val="clear" w:color="auto" w:fill="FFFFFF"/>
        <w:spacing w:line="202" w:lineRule="exact"/>
        <w:rPr>
          <w:rFonts w:ascii="Times New Roman" w:hAnsi="Times New Roman" w:cs="Times New Roman"/>
          <w:i/>
          <w:iCs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sz w:val="24"/>
          <w:szCs w:val="24"/>
        </w:rPr>
        <w:t xml:space="preserve">Схема 1. </w:t>
      </w:r>
      <w:r w:rsidRPr="004B2EC9">
        <w:rPr>
          <w:rFonts w:ascii="Times New Roman" w:hAnsi="Times New Roman" w:cs="Times New Roman"/>
          <w:sz w:val="24"/>
          <w:szCs w:val="24"/>
        </w:rPr>
        <w:t>От традиционного «линейного» урока к уроку, соответствующему ФГОС ООО"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8" w:right="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Современный урок построен как технология и открыт для при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менения современных образовательных технологий.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4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Некоторые технологии, рекомендуемые к использованию в шко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ле, представлены в материалах Московской Академии повышения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квалификации и профессиональной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переподготовки работников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образования (</w:t>
      </w:r>
      <w:proofErr w:type="spellStart"/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АПКиППРО</w:t>
      </w:r>
      <w:proofErr w:type="spellEnd"/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), федерального оператора Приоритетно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го национального проекта «Образование» (ПНПО):</w:t>
      </w:r>
    </w:p>
    <w:p w:rsidR="004B2EC9" w:rsidRPr="004B2EC9" w:rsidRDefault="004B2EC9" w:rsidP="004B2EC9">
      <w:pPr>
        <w:pStyle w:val="af"/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развивающее, обучение;</w:t>
      </w:r>
    </w:p>
    <w:p w:rsidR="004B2EC9" w:rsidRPr="004B2EC9" w:rsidRDefault="004B2EC9" w:rsidP="004B2EC9">
      <w:pPr>
        <w:pStyle w:val="af"/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коллективная система обучения (КСО);</w:t>
      </w:r>
    </w:p>
    <w:p w:rsidR="004B2EC9" w:rsidRPr="004B2EC9" w:rsidRDefault="004B2EC9" w:rsidP="004B2EC9">
      <w:pPr>
        <w:pStyle w:val="af"/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технология решения исследовательских задач (ТРИЗ);</w:t>
      </w:r>
    </w:p>
    <w:p w:rsidR="004B2EC9" w:rsidRPr="004B2EC9" w:rsidRDefault="004B2EC9" w:rsidP="004B2EC9">
      <w:pPr>
        <w:pStyle w:val="af"/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исследовательские и проектные методы;</w:t>
      </w:r>
    </w:p>
    <w:p w:rsidR="004B2EC9" w:rsidRPr="004B2EC9" w:rsidRDefault="004B2EC9" w:rsidP="004B2EC9">
      <w:pPr>
        <w:pStyle w:val="af"/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технология «дебаты»;</w:t>
      </w:r>
    </w:p>
    <w:p w:rsidR="004B2EC9" w:rsidRPr="004B2EC9" w:rsidRDefault="004B2EC9" w:rsidP="004B2EC9">
      <w:pPr>
        <w:pStyle w:val="af"/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технология развития критического мышления;</w:t>
      </w:r>
    </w:p>
    <w:p w:rsidR="004B2EC9" w:rsidRPr="004B2EC9" w:rsidRDefault="004B2EC9" w:rsidP="004B2EC9">
      <w:pPr>
        <w:pStyle w:val="af"/>
        <w:numPr>
          <w:ilvl w:val="0"/>
          <w:numId w:val="25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технология использования в обучении игровых методов: ролевых, </w:t>
      </w:r>
      <w:r w:rsidRPr="004B2EC9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деловых и других видов обучающих игр;</w:t>
      </w:r>
    </w:p>
    <w:p w:rsidR="004B2EC9" w:rsidRPr="004B2EC9" w:rsidRDefault="004B2EC9" w:rsidP="004B2EC9">
      <w:pPr>
        <w:pStyle w:val="af"/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обучение в сотрудничестве;</w:t>
      </w:r>
    </w:p>
    <w:p w:rsidR="004B2EC9" w:rsidRPr="004B2EC9" w:rsidRDefault="004B2EC9" w:rsidP="004B2EC9">
      <w:pPr>
        <w:pStyle w:val="af"/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информационно-коммуникационные технологии;</w:t>
      </w:r>
    </w:p>
    <w:p w:rsidR="004B2EC9" w:rsidRPr="004B2EC9" w:rsidRDefault="004B2EC9" w:rsidP="004B2EC9">
      <w:pPr>
        <w:pStyle w:val="af"/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система инновационной оценки «</w:t>
      </w:r>
      <w:proofErr w:type="spellStart"/>
      <w:r w:rsidRPr="004B2EC9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портфолио</w:t>
      </w:r>
      <w:proofErr w:type="spellEnd"/>
      <w:r w:rsidRPr="004B2EC9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»;</w:t>
      </w:r>
    </w:p>
    <w:p w:rsidR="004B2EC9" w:rsidRPr="004B2EC9" w:rsidRDefault="004B2EC9" w:rsidP="004B2EC9">
      <w:pPr>
        <w:pStyle w:val="af"/>
        <w:numPr>
          <w:ilvl w:val="0"/>
          <w:numId w:val="2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технологии интерактивного и дистанционного обучения.</w:t>
      </w:r>
    </w:p>
    <w:p w:rsidR="004B2EC9" w:rsidRPr="004B2EC9" w:rsidRDefault="004B2EC9" w:rsidP="004B2EC9">
      <w:pPr>
        <w:pStyle w:val="af"/>
        <w:shd w:val="clear" w:color="auto" w:fill="FFFFFF"/>
        <w:spacing w:after="0" w:line="360" w:lineRule="auto"/>
        <w:ind w:left="0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Дополнить этот список можно следующими технологиями:</w:t>
      </w:r>
      <w:r w:rsidRPr="004B2EC9">
        <w:rPr>
          <w:rFonts w:ascii="Times New Roman" w:hAnsi="Times New Roman" w:cs="Times New Roman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педагогические мастерские, </w:t>
      </w:r>
      <w:proofErr w:type="spellStart"/>
      <w:proofErr w:type="gramStart"/>
      <w:r w:rsidRPr="004B2EC9"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кейс-технологии</w:t>
      </w:r>
      <w:proofErr w:type="spellEnd"/>
      <w:proofErr w:type="gramEnd"/>
      <w:r w:rsidRPr="004B2EC9"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, ТРИИК,</w:t>
      </w:r>
      <w:r w:rsidRPr="004B2EC9">
        <w:rPr>
          <w:rFonts w:ascii="Times New Roman" w:hAnsi="Times New Roman" w:cs="Times New Roman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технология </w:t>
      </w:r>
      <w:proofErr w:type="spellStart"/>
      <w:r w:rsidRPr="004B2EC9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деятельностного</w:t>
      </w:r>
      <w:proofErr w:type="spellEnd"/>
      <w:r w:rsidRPr="004B2EC9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метода и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др.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10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Эти технологии различаются по декларируемым задачам, по организации процесса обучения, одни в большей степени направ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лены на развитие творческого мышления, другие — на развитие коммуникативных способностей, но цели и конечный результат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этих технологий можно в самом общем виде описать как </w:t>
      </w:r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форми</w:t>
      </w:r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рование </w:t>
      </w:r>
      <w:proofErr w:type="spellStart"/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метапредметных</w:t>
      </w:r>
      <w:proofErr w:type="spellEnd"/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результатов.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Цель — достижение </w:t>
      </w:r>
      <w:proofErr w:type="spellStart"/>
      <w:r w:rsidRPr="004B2EC9">
        <w:rPr>
          <w:rFonts w:ascii="Times New Roman" w:hAnsi="Times New Roman" w:cs="Times New Roman"/>
          <w:color w:val="000000"/>
          <w:sz w:val="24"/>
          <w:szCs w:val="24"/>
        </w:rPr>
        <w:t>ме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  <w:t>тапредметных</w:t>
      </w:r>
      <w:proofErr w:type="spellEnd"/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— сегодня заявлена во ФГОС, а харак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теристика этих результатов сформулирована в терминах универ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сальных учебных действий (УУД) 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В понятие «универсальные учебные действия» входят: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iCs/>
          <w:color w:val="000000"/>
          <w:spacing w:val="-5"/>
          <w:sz w:val="24"/>
          <w:szCs w:val="24"/>
        </w:rPr>
        <w:t>Познавательные УУД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Выпускник научится: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4" w:right="19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— осуществлять выбор наиболее эффективных способов реше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ния задач в зависимости от конкретных условий;</w:t>
      </w:r>
    </w:p>
    <w:p w:rsidR="004B2EC9" w:rsidRPr="004B2EC9" w:rsidRDefault="004B2EC9" w:rsidP="004B2EC9">
      <w:pPr>
        <w:shd w:val="clear" w:color="auto" w:fill="FFFFFF"/>
        <w:tabs>
          <w:tab w:val="left" w:pos="624"/>
        </w:tabs>
        <w:spacing w:after="0" w:line="360" w:lineRule="auto"/>
        <w:ind w:left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ab/>
        <w:t>давать определение понятиям;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— устанавливать причинно-следственные связи;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—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осуществлять логическую операцию установления родовидо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вых отношений, ограничение понятия;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— обобщать понятия — осуществлять логическую операцию пе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рехода от видовых признаков к родовому понятию, от понятия с 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меньшим объемом к понятию с большим объемом и т. д.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3" w:right="3629"/>
        <w:jc w:val="both"/>
        <w:rPr>
          <w:rFonts w:ascii="Times New Roman" w:hAnsi="Times New Roman" w:cs="Times New Roman"/>
          <w:bCs/>
          <w:i/>
          <w:iCs/>
          <w:color w:val="000000"/>
          <w:spacing w:val="-8"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iCs/>
          <w:color w:val="000000"/>
          <w:spacing w:val="-8"/>
          <w:sz w:val="24"/>
          <w:szCs w:val="24"/>
        </w:rPr>
        <w:lastRenderedPageBreak/>
        <w:t xml:space="preserve">Коммуникативные УУД 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3" w:right="362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Выпускник научится: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учитывать разные мнения и стремиться к координации раз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личных позиций в сотрудничестве;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—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формулировать собственное мнение и позицию, аргументи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ровать и координировать ее с позициями партнеров в сотрудниче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стве при выработке общего решения в совместной деятельности;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360" w:lineRule="auto"/>
        <w:ind w:lef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— </w:t>
      </w:r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устанавливать и сравнивать разные точки зрения, прежде 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чем принимать решения и делать выбор;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360" w:lineRule="auto"/>
        <w:ind w:lef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— 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аргументировать свою точку зрения, спорить и отстаивать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свою позицию не враждебным для оппонентов образом и т. д.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7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iCs/>
          <w:color w:val="000000"/>
          <w:spacing w:val="4"/>
          <w:sz w:val="24"/>
          <w:szCs w:val="24"/>
        </w:rPr>
        <w:t>Личностные УУД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рамках когнитивного компонента будут сформированы: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lef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— </w:t>
      </w:r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историко-географический образ,  включая представление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 территории и границах России, ее географических особенностях;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знание основных исторических событий развития государственно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сти и общества; знание истории и географии края, его достижений и культурных традиций;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lef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—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ориентация в системе моральных норм и ценностей и их </w:t>
      </w:r>
      <w:proofErr w:type="spellStart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ие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рархизация</w:t>
      </w:r>
      <w:proofErr w:type="spellEnd"/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, понимание конвенционального характера морали;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lef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— </w:t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>основы социально-критического мышления, ориентация в осо</w:t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бенностях социальных отношений и взаимодействий, установле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ние взаимосвязи между общественными и политическими собы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тиями и т. д.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7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iCs/>
          <w:color w:val="000000"/>
          <w:spacing w:val="-8"/>
          <w:sz w:val="24"/>
          <w:szCs w:val="24"/>
        </w:rPr>
        <w:t>Регулятивные УУД</w:t>
      </w:r>
      <w:proofErr w:type="gramStart"/>
      <w:r w:rsidRPr="004B2EC9">
        <w:rPr>
          <w:rFonts w:ascii="Times New Roman" w:hAnsi="Times New Roman" w:cs="Times New Roman"/>
          <w:bCs/>
          <w:i/>
          <w:iCs/>
          <w:color w:val="000000"/>
          <w:spacing w:val="-8"/>
          <w:sz w:val="24"/>
          <w:szCs w:val="24"/>
        </w:rPr>
        <w:t xml:space="preserve"> :</w:t>
      </w:r>
      <w:proofErr w:type="gramEnd"/>
    </w:p>
    <w:p w:rsidR="004B2EC9" w:rsidRPr="004B2EC9" w:rsidRDefault="004B2EC9" w:rsidP="004B2EC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lef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—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способность субъекта к саморазвитию и самосовершенство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ванию путем сознательного и активного присвоения нового соци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ального опыта;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lef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— </w:t>
      </w:r>
      <w:r w:rsidRPr="004B2EC9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совокупность действий учащегося, обеспечивающих его </w:t>
      </w:r>
      <w:r w:rsidRPr="004B2EC9">
        <w:rPr>
          <w:rFonts w:ascii="Times New Roman" w:hAnsi="Times New Roman" w:cs="Times New Roman"/>
          <w:color w:val="000000"/>
          <w:spacing w:val="5"/>
          <w:sz w:val="24"/>
          <w:szCs w:val="24"/>
        </w:rPr>
        <w:t>культурную идентичность, социальную компетентность, толе</w:t>
      </w:r>
      <w:r w:rsidRPr="004B2EC9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рантность;</w:t>
      </w:r>
    </w:p>
    <w:p w:rsidR="004B2EC9" w:rsidRPr="004B2EC9" w:rsidRDefault="004B2EC9" w:rsidP="004B2EC9">
      <w:pPr>
        <w:shd w:val="clear" w:color="auto" w:fill="FFFFFF"/>
        <w:tabs>
          <w:tab w:val="left" w:pos="619"/>
        </w:tabs>
        <w:spacing w:after="0" w:line="360" w:lineRule="auto"/>
        <w:ind w:firstLine="27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способность к самостоятельному усвоению новых знаний и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умений, включая организацию этого процесса и т. п.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0" w:firstLine="298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Педагогическая деятельность, несмотря на ее творческий харак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тер, технологична, а, значит, строится не только на вдохновении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учителя, но и на определенных алгоритмах, циклах, модулях, то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есть на всем том, что позволяет учителю конструировать образо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вательный процесс применительно к его целям, задачам и услови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ям. Цели и результаты выбранных педагогом технологий должны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соответствовать задачам современного образования. А, следова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тельно, из спектра образовательных технологий учителю необходи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мо отбирать технологии, цели и результаты которых соответствуют 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современной стратегии развития образования.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firstLine="308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firstLine="30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Активное </w:t>
      </w:r>
      <w:proofErr w:type="spellStart"/>
      <w:r w:rsidRPr="004B2EC9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целеполагание</w:t>
      </w:r>
      <w:proofErr w:type="spellEnd"/>
    </w:p>
    <w:p w:rsidR="004B2EC9" w:rsidRPr="004B2EC9" w:rsidRDefault="004B2EC9" w:rsidP="004B2EC9">
      <w:pPr>
        <w:shd w:val="clear" w:color="auto" w:fill="FFFFFF"/>
        <w:spacing w:after="0" w:line="360" w:lineRule="auto"/>
        <w:ind w:firstLine="3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color w:val="000000"/>
          <w:sz w:val="24"/>
          <w:szCs w:val="24"/>
        </w:rPr>
        <w:t>Изменения в содержании</w:t>
      </w:r>
      <w:r w:rsidRPr="004B2E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bCs/>
          <w:i/>
          <w:color w:val="000000"/>
          <w:sz w:val="24"/>
          <w:szCs w:val="24"/>
        </w:rPr>
        <w:t>и технологиях первого этапа урока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10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Первый этап урока в его классической структуре — этап фор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мулировки целей. Что меняется сегодня в содержании и техноло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гиях первого этапа урока? </w:t>
      </w:r>
      <w:proofErr w:type="gram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Для учителя изменение в содержании и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технологиях первого этапа урока в контексте стандарта — это путь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 формулирования привычной ему триединой цели урока к само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стоятельному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целеполаганию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учащихся, к цели диагностируемой,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выводящей на запланированный результат.</w:t>
      </w:r>
      <w:proofErr w:type="gramEnd"/>
    </w:p>
    <w:p w:rsidR="004B2EC9" w:rsidRPr="004B2EC9" w:rsidRDefault="004B2EC9" w:rsidP="004B2EC9">
      <w:pPr>
        <w:shd w:val="clear" w:color="auto" w:fill="FFFFFF"/>
        <w:spacing w:after="0" w:line="360" w:lineRule="auto"/>
        <w:ind w:left="10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Предметом критики традиционного учебного процесса были, в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первую очередь, цели, точнее, расплывчатость и неопределенность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их постановки. Но никакая критика не в силах </w:t>
      </w:r>
      <w:proofErr w:type="gramStart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изменить</w:t>
      </w:r>
      <w:proofErr w:type="gramEnd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то реаль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ное обстоятельство, что школа, а вместе с ней и учитель получают специальный заказ общества в достаточно общем виде (например, образовательные цели и задачи нормативных документов, регули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рующих деятельность ОУ).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" w:right="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 конкретизацией образовательных целей понимается техно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логическая сторона общего определения целей, которые затем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уточняются и проясняются на уровне учебного эпизода.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9" w:right="5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К числу основных недостатков определения целей обычно от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7"/>
          <w:sz w:val="24"/>
          <w:szCs w:val="24"/>
        </w:rPr>
        <w:t>носят:</w:t>
      </w:r>
    </w:p>
    <w:p w:rsidR="004B2EC9" w:rsidRPr="004B2EC9" w:rsidRDefault="004B2EC9" w:rsidP="004B2EC9">
      <w:pPr>
        <w:widowControl w:val="0"/>
        <w:numPr>
          <w:ilvl w:val="0"/>
          <w:numId w:val="30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left="10" w:firstLine="27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слишком общее определение целей, при котором их нельзя </w:t>
      </w:r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применять для сравнения с реальными результатами (например: 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развивать критическое мышление);</w:t>
      </w:r>
    </w:p>
    <w:p w:rsidR="004B2EC9" w:rsidRPr="004B2EC9" w:rsidRDefault="004B2EC9" w:rsidP="004B2EC9">
      <w:pPr>
        <w:widowControl w:val="0"/>
        <w:numPr>
          <w:ilvl w:val="0"/>
          <w:numId w:val="30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left="10" w:firstLine="27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замену целей содержанием, темами обучения, элементами </w:t>
      </w:r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учебного предмета; при этом, как правило, не определяется, на 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каком качественном уровне освоения знаний и умений учащийся д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олжен освоить учебный материал;</w:t>
      </w:r>
    </w:p>
    <w:p w:rsidR="004B2EC9" w:rsidRPr="004B2EC9" w:rsidRDefault="004B2EC9" w:rsidP="004B2EC9">
      <w:pPr>
        <w:widowControl w:val="0"/>
        <w:numPr>
          <w:ilvl w:val="0"/>
          <w:numId w:val="30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left="10" w:firstLine="27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>замену дидактических целей запланированной деятельно</w:t>
      </w:r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стью преподавателя.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43" w:firstLine="2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Педагогические исследования 90-х годов </w:t>
      </w:r>
      <w:r w:rsidRPr="004B2EC9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века подтверждают,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Что цели обучения и воспитания могут анализироваться не только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со стороны педагога, но и со стороны учащегося. Кроме того, в научных работах отмечается, что уровень развития процессов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це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леполагания</w:t>
      </w:r>
      <w:proofErr w:type="spellEnd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выступает важнейшим показателем </w:t>
      </w:r>
      <w:proofErr w:type="spellStart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сформированности</w:t>
      </w:r>
      <w:proofErr w:type="spellEnd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учебной деятельности.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" w:right="14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Идея </w:t>
      </w:r>
      <w:proofErr w:type="gram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самостоятельного</w:t>
      </w:r>
      <w:proofErr w:type="gram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целеполагания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российской педагоги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ческой науке разработана на теоретическом уровне, но необходимо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найти действенные механизмы для практической реализации тео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рии. Как нам кажется, одним из механизмов практической реали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зации идеи </w:t>
      </w:r>
      <w:proofErr w:type="gram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самостоятельного</w:t>
      </w:r>
      <w:proofErr w:type="gram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целеполагания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является использова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ние педагогических технологий.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8" w:right="10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Осмысление и освоение идей и практики педагогических тех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нологий — одна из задач современной дидактики. Применение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педагогической технологии в учебном процессе должно гарантиро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вать достижение поставленных целей.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4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Цели обучения должны формулироваться через результаты обу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чения, выраженные в действиях учащихся. </w:t>
      </w:r>
      <w:proofErr w:type="gram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Чтобы сделать цели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диагностическими, а обучение воспроизводимым, цель должна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быть идентифицируемой.</w:t>
      </w:r>
      <w:proofErr w:type="gram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данном контексте целесообразна так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сономия.</w:t>
      </w:r>
      <w:r w:rsidRPr="004B2EC9">
        <w:rPr>
          <w:rFonts w:ascii="Times New Roman" w:hAnsi="Times New Roman" w:cs="Times New Roman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Понятие «таксономия» означает такую классификацию объектов, кото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рая построена на основе их естественной взаимосвязи и используется для опи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t>сания категорий, расположенных последовательно</w:t>
      </w:r>
    </w:p>
    <w:p w:rsidR="004B2EC9" w:rsidRPr="004B2EC9" w:rsidRDefault="004B2EC9" w:rsidP="004B2E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B2EC9">
        <w:rPr>
          <w:rFonts w:ascii="Times New Roman" w:eastAsia="Times New Roman" w:hAnsi="Times New Roman" w:cs="Times New Roman"/>
          <w:bCs/>
          <w:i/>
          <w:sz w:val="24"/>
          <w:szCs w:val="24"/>
        </w:rPr>
        <w:t>Категории и типы обобщенных учебных целей</w:t>
      </w:r>
    </w:p>
    <w:tbl>
      <w:tblPr>
        <w:tblStyle w:val="af0"/>
        <w:tblW w:w="9462" w:type="dxa"/>
        <w:tblInd w:w="108" w:type="dxa"/>
        <w:tblLook w:val="04A0"/>
      </w:tblPr>
      <w:tblGrid>
        <w:gridCol w:w="4677"/>
        <w:gridCol w:w="4785"/>
      </w:tblGrid>
      <w:tr w:rsidR="004B2EC9" w:rsidRPr="004B2EC9" w:rsidTr="0073575A"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ind w:left="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категории учебных целей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обобщенных типов учебных целей</w:t>
            </w:r>
          </w:p>
        </w:tc>
      </w:tr>
      <w:tr w:rsidR="004B2EC9" w:rsidRPr="004B2EC9" w:rsidTr="0073575A"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1. Знание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</w:p>
        </w:tc>
      </w:tr>
      <w:tr w:rsidR="004B2EC9" w:rsidRPr="004B2EC9" w:rsidTr="0073575A"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Эта категория обозначает запоминание и воспроизведение изученного материа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ла. Речь может идти о различных видах содержания — от конкретных фактов до целостной теории. Общая черта этой ка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тегории — припоминание соответствую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щих сведений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Знает:</w:t>
            </w:r>
          </w:p>
          <w:p w:rsidR="004B2EC9" w:rsidRPr="004B2EC9" w:rsidRDefault="004B2EC9" w:rsidP="0073575A">
            <w:pPr>
              <w:numPr>
                <w:ilvl w:val="0"/>
                <w:numId w:val="31"/>
              </w:numPr>
              <w:tabs>
                <w:tab w:val="left" w:pos="29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употребляемые термины;</w:t>
            </w:r>
          </w:p>
          <w:p w:rsidR="004B2EC9" w:rsidRPr="004B2EC9" w:rsidRDefault="004B2EC9" w:rsidP="0073575A">
            <w:pPr>
              <w:numPr>
                <w:ilvl w:val="0"/>
                <w:numId w:val="31"/>
              </w:numPr>
              <w:tabs>
                <w:tab w:val="left" w:pos="30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факты;</w:t>
            </w:r>
          </w:p>
          <w:p w:rsidR="004B2EC9" w:rsidRPr="004B2EC9" w:rsidRDefault="004B2EC9" w:rsidP="0073575A">
            <w:pPr>
              <w:numPr>
                <w:ilvl w:val="0"/>
                <w:numId w:val="31"/>
              </w:numPr>
              <w:tabs>
                <w:tab w:val="left" w:pos="302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процедуры;</w:t>
            </w:r>
          </w:p>
          <w:p w:rsidR="004B2EC9" w:rsidRPr="004B2EC9" w:rsidRDefault="004B2EC9" w:rsidP="0073575A">
            <w:pPr>
              <w:numPr>
                <w:ilvl w:val="0"/>
                <w:numId w:val="31"/>
              </w:numPr>
              <w:tabs>
                <w:tab w:val="left" w:pos="29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понятия;</w:t>
            </w:r>
          </w:p>
          <w:p w:rsidR="004B2EC9" w:rsidRPr="004B2EC9" w:rsidRDefault="004B2EC9" w:rsidP="0073575A">
            <w:pPr>
              <w:numPr>
                <w:ilvl w:val="0"/>
                <w:numId w:val="31"/>
              </w:numPr>
              <w:tabs>
                <w:tab w:val="left" w:pos="29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принципы</w:t>
            </w:r>
          </w:p>
        </w:tc>
      </w:tr>
      <w:tr w:rsidR="004B2EC9" w:rsidRPr="004B2EC9" w:rsidTr="0073575A"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2. Понимание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</w:p>
        </w:tc>
      </w:tr>
      <w:tr w:rsidR="004B2EC9" w:rsidRPr="004B2EC9" w:rsidTr="0073575A"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Показателем способности понимать зна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чение изученного может служить преоб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разование (трансляция) материала из одной формы в другую, перевод с одного языка на другой (например, из словес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ной формы — </w:t>
            </w:r>
            <w:proofErr w:type="gramStart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математическую). В ка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честве показателя понимания может так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же служить интерпретация материала учеником (объяснение, краткое изложе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ние) или же предположение о дальней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шем ходе явлений, событий (предсказа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последствий, результатов). Такие учебные результаты превосходят простое запоминание материала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правила, факты и принципы; интерпретирует:</w:t>
            </w:r>
          </w:p>
          <w:p w:rsidR="004B2EC9" w:rsidRPr="004B2EC9" w:rsidRDefault="004B2EC9" w:rsidP="0073575A">
            <w:pPr>
              <w:numPr>
                <w:ilvl w:val="0"/>
                <w:numId w:val="32"/>
              </w:numPr>
              <w:tabs>
                <w:tab w:val="left" w:pos="29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словесный материал;</w:t>
            </w:r>
          </w:p>
          <w:p w:rsidR="004B2EC9" w:rsidRPr="004B2EC9" w:rsidRDefault="004B2EC9" w:rsidP="0073575A">
            <w:pPr>
              <w:numPr>
                <w:ilvl w:val="0"/>
                <w:numId w:val="32"/>
              </w:numPr>
              <w:tabs>
                <w:tab w:val="left" w:pos="292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схемы, графики, диаграм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мы.</w:t>
            </w:r>
          </w:p>
          <w:p w:rsidR="004B2EC9" w:rsidRPr="004B2EC9" w:rsidRDefault="004B2EC9" w:rsidP="0073575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Преобразует словесный ма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териал в математические выражения;</w:t>
            </w:r>
          </w:p>
          <w:p w:rsidR="004B2EC9" w:rsidRPr="004B2EC9" w:rsidRDefault="004B2EC9" w:rsidP="0073575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предположительно оценива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ет будущие события, анали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зируя имеющиеся данные</w:t>
            </w:r>
          </w:p>
        </w:tc>
      </w:tr>
      <w:tr w:rsidR="004B2EC9" w:rsidRPr="004B2EC9" w:rsidTr="0073575A"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Применение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</w:p>
        </w:tc>
      </w:tr>
      <w:tr w:rsidR="004B2EC9" w:rsidRPr="004B2EC9" w:rsidTr="0073575A"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Эта категория обозначает умение ис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пользовать изученный материал в конкретных условиях и новых ситуациях. Сюда входит применение правил, мето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дов, понятий, законов, принципов, тео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рий. Соответствующие результаты обуче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требуют более высокого уровня вла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дения материалом, чем понимание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понятия и прин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ципы в новых ситуациях, применяет законы, теории в конкретных практических ситуациях; </w:t>
            </w:r>
          </w:p>
          <w:p w:rsidR="004B2EC9" w:rsidRPr="004B2EC9" w:rsidRDefault="004B2EC9" w:rsidP="0073575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правильное применение метода или про</w:t>
            </w: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цедуры</w:t>
            </w:r>
          </w:p>
        </w:tc>
      </w:tr>
      <w:tr w:rsidR="004B2EC9" w:rsidRPr="004B2EC9" w:rsidTr="0073575A"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4. Анализ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</w:t>
            </w:r>
          </w:p>
        </w:tc>
      </w:tr>
      <w:tr w:rsidR="004B2EC9" w:rsidRPr="004B2EC9" w:rsidTr="0073575A"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 категория обозначает умения </w:t>
            </w:r>
            <w:proofErr w:type="spellStart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структуировать</w:t>
            </w:r>
            <w:proofErr w:type="spellEnd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материал, разбивая на состав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>ляющие: вычленение частей целого, вы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явление взаимосвязей между ними, осо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знание принципов организации целого, учебные результаты характеризуются при этом более высоким интеллектуальным уровнем, чем при по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нимании и применении, поскольку тре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 xml:space="preserve">буют </w:t>
            </w:r>
            <w:proofErr w:type="gramStart"/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>осознания</w:t>
            </w:r>
            <w:proofErr w:type="gramEnd"/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как содержания учебно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го материала, так и его внутреннего строения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Выделяет скрытые (</w:t>
            </w:r>
            <w:proofErr w:type="gramStart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неявные) </w:t>
            </w:r>
            <w:proofErr w:type="gramEnd"/>
            <w:r w:rsidRPr="004B2EC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предположения;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видит ошибки и упущения в логике рассуждений; проводит различия между фактами и следствиями; оценивает значимость дан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ных</w:t>
            </w:r>
          </w:p>
        </w:tc>
      </w:tr>
      <w:tr w:rsidR="004B2EC9" w:rsidRPr="004B2EC9" w:rsidTr="0073575A">
        <w:trPr>
          <w:trHeight w:val="298"/>
        </w:trPr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>5. Синтез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>Ученик</w:t>
            </w:r>
          </w:p>
        </w:tc>
      </w:tr>
      <w:tr w:rsidR="004B2EC9" w:rsidRPr="004B2EC9" w:rsidTr="0073575A">
        <w:trPr>
          <w:trHeight w:val="2338"/>
        </w:trPr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>Эта категория обозначает умение ком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бинировать элементы, чтобы получить целое, обладающее новизной. Таким новым продуктом может служить сооб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щение (выступление, доклад), план дей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ствий или совокупность обобщенных свя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зей (схемы для упорядочения имеющихся сведений). Соответствующие учебные ре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зультаты предполагают деятельность творческого характера с акцентом на соз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дание новых схем и структур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>Пишет небольшое творче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ское сочинение; предлагает план проведения эксперимента;</w:t>
            </w:r>
          </w:p>
          <w:p w:rsidR="004B2EC9" w:rsidRPr="004B2EC9" w:rsidRDefault="004B2EC9" w:rsidP="0073575A">
            <w:pPr>
              <w:spacing w:line="36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>использует знания из разных областей, чтобы составить план решения той или иной проблемы</w:t>
            </w:r>
          </w:p>
        </w:tc>
      </w:tr>
      <w:tr w:rsidR="004B2EC9" w:rsidRPr="004B2EC9" w:rsidTr="0073575A">
        <w:trPr>
          <w:trHeight w:val="312"/>
        </w:trPr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>6. Оценка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>Ученик</w:t>
            </w:r>
          </w:p>
        </w:tc>
      </w:tr>
      <w:tr w:rsidR="004B2EC9" w:rsidRPr="004B2EC9" w:rsidTr="0073575A">
        <w:trPr>
          <w:trHeight w:val="2501"/>
        </w:trPr>
        <w:tc>
          <w:tcPr>
            <w:tcW w:w="4677" w:type="dxa"/>
          </w:tcPr>
          <w:p w:rsidR="004B2EC9" w:rsidRPr="004B2EC9" w:rsidRDefault="004B2EC9" w:rsidP="0073575A">
            <w:pPr>
              <w:spacing w:line="360" w:lineRule="auto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Эта категория обозначает умение оцени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вать значение того или иного материала (утверждения, вывода, данных, художе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ственного произведения) для конкретных целей. Суждения ученика должны осно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вываться на четких критериях. Критерии могут быть как внутренними (структур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ными, логическими), так и внешними (соответствие намеченной цели). Крите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рии могут определяться самим учащимся или же задаваться ему извне (например, учителем). Данная категория предполага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ет достижение учебных результатов по всем предшествующим категориям плюс оценочные суждения, основанные на ясно очерченных критериях</w:t>
            </w:r>
          </w:p>
        </w:tc>
        <w:tc>
          <w:tcPr>
            <w:tcW w:w="4785" w:type="dxa"/>
          </w:tcPr>
          <w:p w:rsidR="004B2EC9" w:rsidRPr="004B2EC9" w:rsidRDefault="004B2EC9" w:rsidP="0073575A">
            <w:pPr>
              <w:spacing w:line="36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>Оценивает логику построе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ния материала в виде пись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менного текста; оценивает соответствие вы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вода имеющимся данным; оценивает значимость того или иного продукта деятель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ности, исходя из внутренних критериев;</w:t>
            </w:r>
          </w:p>
          <w:p w:rsidR="004B2EC9" w:rsidRPr="004B2EC9" w:rsidRDefault="004B2EC9" w:rsidP="0073575A">
            <w:pPr>
              <w:spacing w:line="36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t>оценивает значимость того или иного продукта деятель</w:t>
            </w:r>
            <w:r w:rsidRPr="004B2EC9">
              <w:rPr>
                <w:rFonts w:ascii="Times New Roman" w:eastAsia="Batang" w:hAnsi="Times New Roman" w:cs="Times New Roman"/>
                <w:sz w:val="24"/>
                <w:szCs w:val="24"/>
              </w:rPr>
              <w:softHyphen/>
              <w:t>ности, исходя из внешних критериев</w:t>
            </w:r>
          </w:p>
        </w:tc>
      </w:tr>
    </w:tbl>
    <w:p w:rsidR="004B2EC9" w:rsidRPr="004B2EC9" w:rsidRDefault="004B2EC9" w:rsidP="004B2EC9">
      <w:pPr>
        <w:spacing w:after="0" w:line="240" w:lineRule="auto"/>
        <w:ind w:firstLine="3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left="14" w:right="110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ФГОС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представляет нам </w:t>
      </w:r>
      <w:proofErr w:type="gram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активное</w:t>
      </w:r>
      <w:proofErr w:type="gram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целеполагание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терминах УУД (регу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лятивные универсальные учебные действия):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02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Выпускник / ученик научится:</w:t>
      </w:r>
    </w:p>
    <w:p w:rsidR="004B2EC9" w:rsidRPr="004B2EC9" w:rsidRDefault="004B2EC9" w:rsidP="004B2EC9">
      <w:pPr>
        <w:pStyle w:val="af"/>
        <w:widowControl w:val="0"/>
        <w:numPr>
          <w:ilvl w:val="0"/>
          <w:numId w:val="4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целеполаганию</w:t>
      </w:r>
      <w:proofErr w:type="spellEnd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, включая постановку новых целей, преобра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зование практической задачи </w:t>
      </w:r>
      <w:proofErr w:type="gramStart"/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proofErr w:type="gramEnd"/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познавательную;</w:t>
      </w:r>
    </w:p>
    <w:p w:rsidR="004B2EC9" w:rsidRPr="004B2EC9" w:rsidRDefault="004B2EC9" w:rsidP="004B2EC9">
      <w:pPr>
        <w:pStyle w:val="af"/>
        <w:widowControl w:val="0"/>
        <w:numPr>
          <w:ilvl w:val="0"/>
          <w:numId w:val="4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самостоятельно анализировать условия достижения цели на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основе учета выделенных учителем ориентиров действия в новом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учебном материале;</w:t>
      </w:r>
    </w:p>
    <w:p w:rsidR="004B2EC9" w:rsidRPr="004B2EC9" w:rsidRDefault="004B2EC9" w:rsidP="004B2EC9">
      <w:pPr>
        <w:pStyle w:val="af"/>
        <w:numPr>
          <w:ilvl w:val="0"/>
          <w:numId w:val="46"/>
        </w:numPr>
        <w:shd w:val="clear" w:color="auto" w:fill="FFFFFF"/>
        <w:tabs>
          <w:tab w:val="left" w:leader="underscore" w:pos="44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планировать пути достижения целей;</w:t>
      </w:r>
    </w:p>
    <w:p w:rsidR="004B2EC9" w:rsidRPr="004B2EC9" w:rsidRDefault="004B2EC9" w:rsidP="004B2EC9">
      <w:pPr>
        <w:pStyle w:val="af"/>
        <w:numPr>
          <w:ilvl w:val="0"/>
          <w:numId w:val="46"/>
        </w:numPr>
        <w:shd w:val="clear" w:color="auto" w:fill="FFFFFF"/>
        <w:tabs>
          <w:tab w:val="left" w:pos="5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устанавливать целевые приоритеты;</w:t>
      </w:r>
    </w:p>
    <w:p w:rsidR="004B2EC9" w:rsidRPr="004B2EC9" w:rsidRDefault="004B2EC9" w:rsidP="004B2EC9">
      <w:pPr>
        <w:pStyle w:val="af"/>
        <w:numPr>
          <w:ilvl w:val="0"/>
          <w:numId w:val="46"/>
        </w:numPr>
        <w:shd w:val="clear" w:color="auto" w:fill="FFFFFF"/>
        <w:tabs>
          <w:tab w:val="left" w:pos="5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самостоятельно контролировать свое время и управлять им;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br/>
        <w:t>принимать решения в проблемной ситуации путем перегово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0"/>
          <w:sz w:val="24"/>
          <w:szCs w:val="24"/>
        </w:rPr>
        <w:t>ров;</w:t>
      </w:r>
    </w:p>
    <w:p w:rsidR="004B2EC9" w:rsidRPr="004B2EC9" w:rsidRDefault="004B2EC9" w:rsidP="004B2EC9">
      <w:pPr>
        <w:pStyle w:val="af"/>
        <w:numPr>
          <w:ilvl w:val="0"/>
          <w:numId w:val="46"/>
        </w:numPr>
        <w:shd w:val="clear" w:color="auto" w:fill="FFFFFF"/>
        <w:spacing w:after="0" w:line="360" w:lineRule="auto"/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осуществлять констатирующий и предвосхищающий кон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троль по результату и по способу действия; актуальный контроль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на уровне произвольного внимания;</w:t>
      </w:r>
    </w:p>
    <w:p w:rsidR="004B2EC9" w:rsidRPr="004B2EC9" w:rsidRDefault="004B2EC9" w:rsidP="004B2EC9">
      <w:pPr>
        <w:pStyle w:val="af"/>
        <w:numPr>
          <w:ilvl w:val="0"/>
          <w:numId w:val="46"/>
        </w:numPr>
        <w:shd w:val="clear" w:color="auto" w:fill="FFFFFF"/>
        <w:tabs>
          <w:tab w:val="left" w:pos="5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адекватно самостоятельно оценивать правильность выполне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ния действия и вносить необходимые коррективы в </w:t>
      </w:r>
      <w:proofErr w:type="gramStart"/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>исполнение</w:t>
      </w:r>
      <w:proofErr w:type="gramEnd"/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как в конце действия, так и по ходу его реализации;</w:t>
      </w:r>
    </w:p>
    <w:p w:rsidR="004B2EC9" w:rsidRPr="004B2EC9" w:rsidRDefault="004B2EC9" w:rsidP="004B2EC9">
      <w:pPr>
        <w:pStyle w:val="af"/>
        <w:numPr>
          <w:ilvl w:val="0"/>
          <w:numId w:val="46"/>
        </w:numPr>
        <w:shd w:val="clear" w:color="auto" w:fill="FFFFFF"/>
        <w:tabs>
          <w:tab w:val="left" w:pos="58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основам прогнозирования как предвидения будущих собы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тий и развития процесса.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70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color w:val="000000"/>
          <w:spacing w:val="-1"/>
          <w:sz w:val="24"/>
          <w:szCs w:val="24"/>
        </w:rPr>
        <w:lastRenderedPageBreak/>
        <w:t>Приемы и стратегии</w:t>
      </w:r>
      <w:r w:rsidRPr="004B2E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bCs/>
          <w:i/>
          <w:color w:val="000000"/>
          <w:spacing w:val="-1"/>
          <w:sz w:val="24"/>
          <w:szCs w:val="24"/>
        </w:rPr>
        <w:t>в педагогических технологиях</w:t>
      </w:r>
      <w:r w:rsidRPr="004B2E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bCs/>
          <w:i/>
          <w:color w:val="000000"/>
          <w:spacing w:val="-3"/>
          <w:sz w:val="24"/>
          <w:szCs w:val="24"/>
        </w:rPr>
        <w:t xml:space="preserve">на этапе </w:t>
      </w:r>
      <w:proofErr w:type="spellStart"/>
      <w:r w:rsidRPr="004B2EC9">
        <w:rPr>
          <w:rFonts w:ascii="Times New Roman" w:hAnsi="Times New Roman" w:cs="Times New Roman"/>
          <w:bCs/>
          <w:i/>
          <w:color w:val="000000"/>
          <w:spacing w:val="-3"/>
          <w:sz w:val="24"/>
          <w:szCs w:val="24"/>
        </w:rPr>
        <w:t>целеполагания</w:t>
      </w:r>
      <w:proofErr w:type="spellEnd"/>
    </w:p>
    <w:p w:rsidR="004B2EC9" w:rsidRPr="004B2EC9" w:rsidRDefault="004B2EC9" w:rsidP="004B2EC9">
      <w:pPr>
        <w:shd w:val="clear" w:color="auto" w:fill="FFFFFF"/>
        <w:spacing w:after="0" w:line="360" w:lineRule="auto"/>
        <w:ind w:left="48" w:right="62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Выделим некоторые принципы </w:t>
      </w:r>
      <w:proofErr w:type="gramStart"/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t>современного</w:t>
      </w:r>
      <w:proofErr w:type="gramEnd"/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t>целеполагания</w:t>
      </w:r>
      <w:proofErr w:type="spellEnd"/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>в контексте ФГОС.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 1. Формулировка цели учителем или детьми и способы фикса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ции цели урока.</w:t>
      </w:r>
    </w:p>
    <w:p w:rsidR="004B2EC9" w:rsidRPr="004B2EC9" w:rsidRDefault="004B2EC9" w:rsidP="004B2EC9">
      <w:pPr>
        <w:pStyle w:val="af"/>
        <w:widowControl w:val="0"/>
        <w:numPr>
          <w:ilvl w:val="0"/>
          <w:numId w:val="3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>Использование приемов мотивации к изучению тематики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>урока.</w:t>
      </w:r>
    </w:p>
    <w:p w:rsidR="004B2EC9" w:rsidRPr="004B2EC9" w:rsidRDefault="004B2EC9" w:rsidP="004B2EC9">
      <w:pPr>
        <w:shd w:val="clear" w:color="auto" w:fill="FFFFFF"/>
        <w:tabs>
          <w:tab w:val="left" w:pos="562"/>
        </w:tabs>
        <w:spacing w:after="0" w:line="36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ab/>
        <w:t>Формулировка целей на языке стандарта:</w:t>
      </w:r>
    </w:p>
    <w:p w:rsidR="004B2EC9" w:rsidRPr="004B2EC9" w:rsidRDefault="004B2EC9" w:rsidP="004B2EC9">
      <w:pPr>
        <w:widowControl w:val="0"/>
        <w:numPr>
          <w:ilvl w:val="0"/>
          <w:numId w:val="3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формулировка целей через виды деятельности обучающихся;</w:t>
      </w:r>
    </w:p>
    <w:p w:rsidR="004B2EC9" w:rsidRPr="004B2EC9" w:rsidRDefault="004B2EC9" w:rsidP="004B2EC9">
      <w:pPr>
        <w:widowControl w:val="0"/>
        <w:numPr>
          <w:ilvl w:val="0"/>
          <w:numId w:val="3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ind w:left="86" w:firstLine="27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цель — это планируемый результат. «Ученик научится: ...»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(в терминах предметных или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метапредметных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УУД).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82" w:right="34" w:firstLine="26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Большим потенциалом в </w:t>
      </w:r>
      <w:proofErr w:type="gram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активном</w:t>
      </w:r>
      <w:proofErr w:type="gram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целеполагании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обладают со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временные образовательные технологии.</w:t>
      </w:r>
    </w:p>
    <w:p w:rsidR="004B2EC9" w:rsidRPr="004B2EC9" w:rsidRDefault="004B2EC9" w:rsidP="004B2EC9">
      <w:pPr>
        <w:pStyle w:val="af"/>
        <w:numPr>
          <w:ilvl w:val="0"/>
          <w:numId w:val="3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iCs/>
          <w:color w:val="000000"/>
          <w:spacing w:val="-1"/>
          <w:sz w:val="24"/>
          <w:szCs w:val="24"/>
        </w:rPr>
        <w:t>Технология развития критического мышления</w:t>
      </w:r>
    </w:p>
    <w:p w:rsidR="004B2EC9" w:rsidRPr="004B2EC9" w:rsidRDefault="004B2EC9" w:rsidP="004B2EC9">
      <w:pPr>
        <w:pStyle w:val="af"/>
        <w:numPr>
          <w:ilvl w:val="0"/>
          <w:numId w:val="3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Педагогические мастерские</w:t>
      </w:r>
    </w:p>
    <w:p w:rsidR="004B2EC9" w:rsidRPr="004B2EC9" w:rsidRDefault="004B2EC9" w:rsidP="004B2EC9">
      <w:pPr>
        <w:pStyle w:val="af"/>
        <w:numPr>
          <w:ilvl w:val="0"/>
          <w:numId w:val="36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Технология развития информационно-интеллектуальной ком</w:t>
      </w: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петентности (ТРИИК)</w:t>
      </w:r>
    </w:p>
    <w:p w:rsidR="004B2EC9" w:rsidRPr="004B2EC9" w:rsidRDefault="004B2EC9" w:rsidP="004B2EC9">
      <w:pPr>
        <w:pStyle w:val="af"/>
        <w:numPr>
          <w:ilvl w:val="0"/>
          <w:numId w:val="3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B2EC9">
        <w:rPr>
          <w:rFonts w:ascii="Times New Roman" w:hAnsi="Times New Roman" w:cs="Times New Roman"/>
          <w:bCs/>
          <w:i/>
          <w:iCs/>
          <w:color w:val="000000"/>
          <w:spacing w:val="-3"/>
          <w:sz w:val="24"/>
          <w:szCs w:val="24"/>
        </w:rPr>
        <w:t>Портфолио</w:t>
      </w:r>
      <w:proofErr w:type="spellEnd"/>
    </w:p>
    <w:p w:rsidR="004B2EC9" w:rsidRPr="004B2EC9" w:rsidRDefault="004B2EC9" w:rsidP="004B2EC9">
      <w:pPr>
        <w:pStyle w:val="af"/>
        <w:numPr>
          <w:ilvl w:val="0"/>
          <w:numId w:val="3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iCs/>
          <w:color w:val="000000"/>
          <w:spacing w:val="-1"/>
          <w:sz w:val="24"/>
          <w:szCs w:val="24"/>
        </w:rPr>
        <w:t>Технология проектирования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706"/>
        <w:jc w:val="both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left="706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Основной этап урока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69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color w:val="000000"/>
          <w:spacing w:val="-1"/>
          <w:sz w:val="24"/>
          <w:szCs w:val="24"/>
        </w:rPr>
        <w:t>Изменения в содержании</w:t>
      </w:r>
      <w:r w:rsidRPr="004B2E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bCs/>
          <w:i/>
          <w:color w:val="000000"/>
          <w:spacing w:val="-2"/>
          <w:sz w:val="24"/>
          <w:szCs w:val="24"/>
        </w:rPr>
        <w:t>и технологиях основного этапа урока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4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Фундаментом современной организации учебного процесса, с точки зрения стандарта нового поколения, является </w:t>
      </w:r>
      <w:r w:rsidRPr="004B2EC9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многокомпо</w:t>
      </w:r>
      <w:r w:rsidRPr="004B2EC9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softHyphen/>
        <w:t xml:space="preserve">нентный урок,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а не традиционный «линейный» урок изучения но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вого материала или закрепления пройденного.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4" w:right="5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 втором этапе урока осуществляются процессы изучения но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вого материала, совершенствования УУД, обобщения и системати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зации нового опыта.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9" w:right="5" w:firstLine="26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iCs/>
          <w:spacing w:val="-2"/>
          <w:sz w:val="24"/>
          <w:szCs w:val="24"/>
        </w:rPr>
        <w:t>Какими правилами должен руководствоваться учитель, соз</w:t>
      </w:r>
      <w:r w:rsidRPr="004B2EC9">
        <w:rPr>
          <w:rFonts w:ascii="Times New Roman" w:hAnsi="Times New Roman" w:cs="Times New Roman"/>
          <w:bCs/>
          <w:i/>
          <w:iCs/>
          <w:spacing w:val="-2"/>
          <w:sz w:val="24"/>
          <w:szCs w:val="24"/>
        </w:rPr>
        <w:softHyphen/>
        <w:t>дающий урок в контексте ФГОС</w:t>
      </w:r>
    </w:p>
    <w:p w:rsidR="004B2EC9" w:rsidRPr="004B2EC9" w:rsidRDefault="004B2EC9" w:rsidP="004B2EC9">
      <w:pPr>
        <w:pStyle w:val="af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-1"/>
          <w:sz w:val="24"/>
          <w:szCs w:val="24"/>
        </w:rPr>
        <w:t xml:space="preserve">Цели урока принимаются и формулируются </w:t>
      </w:r>
      <w:proofErr w:type="gramStart"/>
      <w:r w:rsidRPr="004B2EC9">
        <w:rPr>
          <w:rFonts w:ascii="Times New Roman" w:hAnsi="Times New Roman" w:cs="Times New Roman"/>
          <w:spacing w:val="-1"/>
          <w:sz w:val="24"/>
          <w:szCs w:val="24"/>
        </w:rPr>
        <w:t>обучающимися</w:t>
      </w:r>
      <w:proofErr w:type="gramEnd"/>
      <w:r w:rsidRPr="004B2EC9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</w:p>
    <w:p w:rsidR="004B2EC9" w:rsidRPr="004B2EC9" w:rsidRDefault="004B2EC9" w:rsidP="004B2EC9">
      <w:pPr>
        <w:pStyle w:val="af"/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-3"/>
          <w:sz w:val="24"/>
          <w:szCs w:val="24"/>
        </w:rPr>
        <w:t xml:space="preserve">     2. Учитель систематически обучает детей осуществлять рефлек</w:t>
      </w:r>
      <w:r w:rsidRPr="004B2EC9">
        <w:rPr>
          <w:rFonts w:ascii="Times New Roman" w:hAnsi="Times New Roman" w:cs="Times New Roman"/>
          <w:spacing w:val="-3"/>
          <w:sz w:val="24"/>
          <w:szCs w:val="24"/>
        </w:rPr>
        <w:softHyphen/>
        <w:t>сивное действие (оценивать свою готовность, обнаруживать незна</w:t>
      </w:r>
      <w:r w:rsidRPr="004B2EC9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sz w:val="24"/>
          <w:szCs w:val="24"/>
        </w:rPr>
        <w:t>ние, находить причины затруднений и т. д.).</w:t>
      </w:r>
    </w:p>
    <w:p w:rsidR="004B2EC9" w:rsidRPr="004B2EC9" w:rsidRDefault="004B2EC9" w:rsidP="004B2EC9">
      <w:pPr>
        <w:pStyle w:val="af"/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4B2EC9">
        <w:rPr>
          <w:rFonts w:ascii="Times New Roman" w:hAnsi="Times New Roman" w:cs="Times New Roman"/>
          <w:spacing w:val="-6"/>
          <w:sz w:val="24"/>
          <w:szCs w:val="24"/>
        </w:rPr>
        <w:t xml:space="preserve">     3. Используются разнообразные формы, методы и приемы обуче</w:t>
      </w:r>
      <w:r w:rsidRPr="004B2EC9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-7"/>
          <w:sz w:val="24"/>
          <w:szCs w:val="24"/>
        </w:rPr>
        <w:t>ния, повышающие степень активности учащихся в учебном процессе.</w:t>
      </w:r>
    </w:p>
    <w:p w:rsidR="004B2EC9" w:rsidRPr="004B2EC9" w:rsidRDefault="004B2EC9" w:rsidP="004B2EC9">
      <w:pPr>
        <w:pStyle w:val="af"/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B2EC9">
        <w:rPr>
          <w:rFonts w:ascii="Times New Roman" w:hAnsi="Times New Roman" w:cs="Times New Roman"/>
          <w:spacing w:val="-3"/>
          <w:sz w:val="24"/>
          <w:szCs w:val="24"/>
        </w:rPr>
        <w:t xml:space="preserve">    4. Учитель владеет технологией диалога, обучает учащихся ста</w:t>
      </w:r>
      <w:r w:rsidRPr="004B2EC9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>вить и адресовать вопросы.</w:t>
      </w:r>
    </w:p>
    <w:p w:rsidR="004B2EC9" w:rsidRPr="004B2EC9" w:rsidRDefault="004B2EC9" w:rsidP="004B2EC9">
      <w:pPr>
        <w:pStyle w:val="af"/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-1"/>
          <w:sz w:val="24"/>
          <w:szCs w:val="24"/>
        </w:rPr>
        <w:t xml:space="preserve">    5. Учитель эффективно (адекватно цели урока) сочетает репро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-4"/>
          <w:sz w:val="24"/>
          <w:szCs w:val="24"/>
        </w:rPr>
        <w:t xml:space="preserve">дуктивную и проблемную формы обучения, учит детей работать по </w:t>
      </w:r>
      <w:r w:rsidRPr="004B2EC9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правилу </w:t>
      </w:r>
      <w:r w:rsidRPr="004B2EC9">
        <w:rPr>
          <w:rFonts w:ascii="Times New Roman" w:hAnsi="Times New Roman" w:cs="Times New Roman"/>
          <w:spacing w:val="-5"/>
          <w:sz w:val="24"/>
          <w:szCs w:val="24"/>
        </w:rPr>
        <w:t>и творчески.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1"/>
          <w:sz w:val="24"/>
          <w:szCs w:val="24"/>
        </w:rPr>
        <w:lastRenderedPageBreak/>
        <w:t xml:space="preserve">    6. На уроке задаются задачи и четкие критерии самоконтроля </w:t>
      </w:r>
      <w:r w:rsidRPr="004B2EC9">
        <w:rPr>
          <w:rFonts w:ascii="Times New Roman" w:hAnsi="Times New Roman" w:cs="Times New Roman"/>
          <w:spacing w:val="-4"/>
          <w:sz w:val="24"/>
          <w:szCs w:val="24"/>
        </w:rPr>
        <w:t>и самооценки (происходит специальное формирование контрольно-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t xml:space="preserve">оценочной деятельности у </w:t>
      </w:r>
      <w:proofErr w:type="gramStart"/>
      <w:r w:rsidRPr="004B2EC9">
        <w:rPr>
          <w:rFonts w:ascii="Times New Roman" w:hAnsi="Times New Roman" w:cs="Times New Roman"/>
          <w:spacing w:val="-2"/>
          <w:sz w:val="24"/>
          <w:szCs w:val="24"/>
        </w:rPr>
        <w:t>обучающихся</w:t>
      </w:r>
      <w:proofErr w:type="gramEnd"/>
      <w:r w:rsidRPr="004B2EC9">
        <w:rPr>
          <w:rFonts w:ascii="Times New Roman" w:hAnsi="Times New Roman" w:cs="Times New Roman"/>
          <w:spacing w:val="-2"/>
          <w:sz w:val="24"/>
          <w:szCs w:val="24"/>
        </w:rPr>
        <w:t>).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1"/>
          <w:sz w:val="24"/>
          <w:szCs w:val="24"/>
        </w:rPr>
        <w:t xml:space="preserve">    7. Учитель добивается осмысления учебного материала всеми 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t>учащимися, используя для этого специальные приемы.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-1"/>
          <w:sz w:val="24"/>
          <w:szCs w:val="24"/>
        </w:rPr>
        <w:t xml:space="preserve">    8. Учитель стремится оценивать реальное продвижение каждо</w:t>
      </w:r>
      <w:r w:rsidRPr="004B2EC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sz w:val="24"/>
          <w:szCs w:val="24"/>
        </w:rPr>
        <w:t>го ученика, поощряет и поддерживает минимальные успехи.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5"/>
          <w:sz w:val="24"/>
          <w:szCs w:val="24"/>
        </w:rPr>
        <w:t xml:space="preserve">    9. Учитель специально планирует коммуникативные задачи </w:t>
      </w:r>
      <w:r w:rsidRPr="004B2EC9">
        <w:rPr>
          <w:rFonts w:ascii="Times New Roman" w:hAnsi="Times New Roman" w:cs="Times New Roman"/>
          <w:spacing w:val="-14"/>
          <w:sz w:val="24"/>
          <w:szCs w:val="24"/>
        </w:rPr>
        <w:t>Урока.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-2"/>
          <w:sz w:val="24"/>
          <w:szCs w:val="24"/>
        </w:rPr>
        <w:t xml:space="preserve">    10. Учитель принимает и поощряет выражаемую учеником </w:t>
      </w:r>
      <w:proofErr w:type="spellStart"/>
      <w:proofErr w:type="gramStart"/>
      <w:r w:rsidRPr="004B2EC9">
        <w:rPr>
          <w:rFonts w:ascii="Times New Roman" w:hAnsi="Times New Roman" w:cs="Times New Roman"/>
          <w:spacing w:val="-2"/>
          <w:sz w:val="24"/>
          <w:szCs w:val="24"/>
        </w:rPr>
        <w:t>соб</w:t>
      </w:r>
      <w:proofErr w:type="spellEnd"/>
      <w:r w:rsidRPr="004B2EC9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br/>
      </w:r>
      <w:proofErr w:type="spellStart"/>
      <w:r w:rsidRPr="004B2EC9">
        <w:rPr>
          <w:rFonts w:ascii="Times New Roman" w:hAnsi="Times New Roman" w:cs="Times New Roman"/>
          <w:spacing w:val="3"/>
          <w:sz w:val="24"/>
          <w:szCs w:val="24"/>
        </w:rPr>
        <w:t>ственную</w:t>
      </w:r>
      <w:proofErr w:type="spellEnd"/>
      <w:proofErr w:type="gramEnd"/>
      <w:r w:rsidRPr="004B2EC9">
        <w:rPr>
          <w:rFonts w:ascii="Times New Roman" w:hAnsi="Times New Roman" w:cs="Times New Roman"/>
          <w:spacing w:val="3"/>
          <w:sz w:val="24"/>
          <w:szCs w:val="24"/>
        </w:rPr>
        <w:t xml:space="preserve"> позицию (иное мнение); обучает корректным формам</w:t>
      </w:r>
      <w:r w:rsidRPr="004B2EC9">
        <w:rPr>
          <w:rFonts w:ascii="Times New Roman" w:hAnsi="Times New Roman" w:cs="Times New Roman"/>
          <w:spacing w:val="3"/>
          <w:sz w:val="24"/>
          <w:szCs w:val="24"/>
        </w:rPr>
        <w:br/>
      </w:r>
      <w:r w:rsidRPr="004B2EC9">
        <w:rPr>
          <w:rFonts w:ascii="Times New Roman" w:hAnsi="Times New Roman" w:cs="Times New Roman"/>
          <w:spacing w:val="1"/>
          <w:sz w:val="24"/>
          <w:szCs w:val="24"/>
        </w:rPr>
        <w:t>выражения своей точки зрения.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-3"/>
          <w:sz w:val="24"/>
          <w:szCs w:val="24"/>
        </w:rPr>
        <w:t xml:space="preserve">    11. Стиль, тон отношений, задаваемый на уроке, создают атмос</w:t>
      </w:r>
      <w:r w:rsidRPr="004B2EC9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sz w:val="24"/>
          <w:szCs w:val="24"/>
        </w:rPr>
        <w:t>феру сотрудничества, сотворчества, психологического комфорта.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9" w:right="5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spacing w:val="-3"/>
          <w:sz w:val="24"/>
          <w:szCs w:val="24"/>
        </w:rPr>
        <w:t xml:space="preserve">Подобных «правил», разработанных для современного урока, 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t>множество... Понятно, что требования к организации современно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softHyphen/>
        <w:t>го урока значительно выросли. С этим связано множество дискус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softHyphen/>
        <w:t>сий, вопросов учителей: Как все успеть на уроке? Как заинтересо</w:t>
      </w:r>
      <w:r w:rsidRPr="004B2EC9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spacing w:val="-3"/>
          <w:sz w:val="24"/>
          <w:szCs w:val="24"/>
        </w:rPr>
        <w:t xml:space="preserve">вать всех участников урока? Как добиться результатов, названных </w:t>
      </w:r>
      <w:proofErr w:type="spellStart"/>
      <w:r w:rsidRPr="004B2EC9">
        <w:rPr>
          <w:rFonts w:ascii="Times New Roman" w:hAnsi="Times New Roman" w:cs="Times New Roman"/>
          <w:spacing w:val="-2"/>
          <w:sz w:val="24"/>
          <w:szCs w:val="24"/>
        </w:rPr>
        <w:t>метапредметными</w:t>
      </w:r>
      <w:proofErr w:type="spellEnd"/>
      <w:r w:rsidRPr="004B2EC9">
        <w:rPr>
          <w:rFonts w:ascii="Times New Roman" w:hAnsi="Times New Roman" w:cs="Times New Roman"/>
          <w:spacing w:val="-2"/>
          <w:sz w:val="24"/>
          <w:szCs w:val="24"/>
        </w:rPr>
        <w:t>?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firstLine="28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Практические рекомендации</w:t>
      </w:r>
      <w:r w:rsidRPr="004B2E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bCs/>
          <w:i/>
          <w:color w:val="000000"/>
          <w:spacing w:val="-1"/>
          <w:sz w:val="24"/>
          <w:szCs w:val="24"/>
        </w:rPr>
        <w:t>по построению урока,</w:t>
      </w:r>
      <w:r w:rsidRPr="004B2E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bCs/>
          <w:i/>
          <w:color w:val="000000"/>
          <w:spacing w:val="-3"/>
          <w:sz w:val="24"/>
          <w:szCs w:val="24"/>
        </w:rPr>
        <w:t>соответствующего стандарту нового поколения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Рекомендация </w:t>
      </w: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1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 xml:space="preserve">    Задачу построения многокомпонентного современного урока с </w:t>
      </w:r>
      <w:proofErr w:type="spellStart"/>
      <w:r w:rsidRPr="004B2EC9"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t>диагностичными</w:t>
      </w:r>
      <w:proofErr w:type="spellEnd"/>
      <w:r w:rsidRPr="004B2EC9"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t xml:space="preserve"> формулировками целей можно решить, используя </w:t>
      </w:r>
      <w:r w:rsidRPr="004B2EC9"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>современные образовательные технологии.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Рекомендация 2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" w:right="5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 xml:space="preserve">Наиболее эффективно развитие коммуникативных УУД может </w:t>
      </w:r>
      <w:r w:rsidRPr="004B2EC9"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  <w:t xml:space="preserve">происходить при использовании приемов индивидуально-групповой </w:t>
      </w:r>
      <w:r w:rsidRPr="004B2EC9"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  <w:t>и групповой формы обучения.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Рекомендация 3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07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 уроке должно быть интересно.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4" w:right="5" w:firstLine="27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Познавательную мотивацию учащихся можно активно стимули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ровать с помощью проблемных, частично-поисковых и эвристиче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ских ситуаций, создаваемых на уроках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Рекомендация 4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9" w:right="48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>Методические разработки «новых» уроков учителю целесообраз</w:t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но проводить в формате </w:t>
      </w:r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технологических карт.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" w:right="43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Технологическая карта урока — современная форма планирова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ния педагогического взаимодействия учителя и учащихся. В ней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должен быть описан весь процесс деятельности учащихся и учите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ля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пооперационно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максимально детально и конкретно. Четкость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требований, предъявляемых к технологической карте,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не отменяет вариативность их шаблонов.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4" w:right="34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Наиболее оптимальный краткий вариант технологической </w:t>
      </w:r>
      <w:r w:rsidRPr="004B2EC9">
        <w:rPr>
          <w:rFonts w:ascii="Times New Roman" w:hAnsi="Times New Roman" w:cs="Times New Roman"/>
          <w:color w:val="000000"/>
          <w:spacing w:val="-6"/>
          <w:sz w:val="24"/>
          <w:szCs w:val="24"/>
        </w:rPr>
        <w:t>карты: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2898"/>
        <w:gridCol w:w="2292"/>
        <w:gridCol w:w="2335"/>
      </w:tblGrid>
      <w:tr w:rsidR="004B2EC9" w:rsidRPr="004B2EC9" w:rsidTr="0073575A">
        <w:trPr>
          <w:trHeight w:hRule="exact" w:val="159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1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Этапы урока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91" w:righ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Формируемые </w:t>
            </w:r>
            <w:r w:rsidRPr="004B2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результаты </w:t>
            </w:r>
            <w:r w:rsidRPr="004B2EC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(предметные и </w:t>
            </w:r>
            <w:proofErr w:type="spellStart"/>
            <w:r w:rsidRPr="004B2EC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метапреметные</w:t>
            </w:r>
            <w:proofErr w:type="spellEnd"/>
            <w:r w:rsidRPr="004B2EC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125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Деятельность </w:t>
            </w:r>
            <w:r w:rsidRPr="004B2EC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учителя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125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Деятельность </w:t>
            </w:r>
            <w:proofErr w:type="gramStart"/>
            <w:r w:rsidRPr="004B2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4B2EC9" w:rsidRPr="004B2EC9" w:rsidTr="0073575A">
        <w:trPr>
          <w:trHeight w:hRule="exact" w:val="48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EC9" w:rsidRPr="004B2EC9" w:rsidRDefault="004B2EC9" w:rsidP="004B2EC9">
      <w:pPr>
        <w:shd w:val="clear" w:color="auto" w:fill="FFFFFF"/>
        <w:spacing w:after="0" w:line="360" w:lineRule="auto"/>
        <w:ind w:left="773" w:right="1306"/>
        <w:jc w:val="both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left="773" w:right="1306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Оценивание. </w:t>
      </w:r>
      <w:r w:rsidRPr="004B2EC9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Заключительный этап урока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firstLine="35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color w:val="000000"/>
          <w:sz w:val="24"/>
          <w:szCs w:val="24"/>
        </w:rPr>
        <w:t>Изменения в оценивании на современном уроке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6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Оценивание на современном уроке претерпевает большие из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менения, которые обусловлены требованиями ФГОС основного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общего образования:</w:t>
      </w:r>
    </w:p>
    <w:p w:rsidR="004B2EC9" w:rsidRPr="004B2EC9" w:rsidRDefault="004B2EC9" w:rsidP="004B2EC9">
      <w:pPr>
        <w:widowControl w:val="0"/>
        <w:numPr>
          <w:ilvl w:val="0"/>
          <w:numId w:val="3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left="2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отражать степень достижения учащимися учебной цели,</w:t>
      </w:r>
    </w:p>
    <w:p w:rsidR="004B2EC9" w:rsidRPr="004B2EC9" w:rsidRDefault="004B2EC9" w:rsidP="004B2EC9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left="1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t>фиксировать допущенные ошибки и указывать на их при</w:t>
      </w:r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чины,</w:t>
      </w:r>
    </w:p>
    <w:p w:rsidR="004B2EC9" w:rsidRPr="004B2EC9" w:rsidRDefault="004B2EC9" w:rsidP="004B2EC9">
      <w:pPr>
        <w:widowControl w:val="0"/>
        <w:numPr>
          <w:ilvl w:val="0"/>
          <w:numId w:val="3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left="2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способствовать преодолению ошибок;</w:t>
      </w:r>
    </w:p>
    <w:p w:rsidR="004B2EC9" w:rsidRPr="004B2EC9" w:rsidRDefault="004B2EC9" w:rsidP="004B2EC9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left="1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быть инструментом адекватной педагогической оценки и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средством самооценки учащегося;</w:t>
      </w:r>
    </w:p>
    <w:p w:rsidR="004B2EC9" w:rsidRPr="004B2EC9" w:rsidRDefault="004B2EC9" w:rsidP="004B2EC9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left="1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помогать ученику в применении оценочных критериев, ана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лизе причин неудач и понимании условий достижения успеха;</w:t>
      </w:r>
    </w:p>
    <w:p w:rsidR="004B2EC9" w:rsidRPr="004B2EC9" w:rsidRDefault="004B2EC9" w:rsidP="004B2EC9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left="1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акцент с оценки знаний должен быть смещен на оценку ре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зультатов учебной деятельности;</w:t>
      </w:r>
    </w:p>
    <w:p w:rsidR="004B2EC9" w:rsidRPr="004B2EC9" w:rsidRDefault="004B2EC9" w:rsidP="004B2EC9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left="1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предметом оценивания должны стать учебные действия и их </w:t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результаты;</w:t>
      </w:r>
    </w:p>
    <w:p w:rsidR="004B2EC9" w:rsidRPr="004B2EC9" w:rsidRDefault="004B2EC9" w:rsidP="004B2EC9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left="1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учитывать   индивидуально-психологические   особенности </w:t>
      </w:r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учащихся, быть ориентированной на зону ближайшего развития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ребенка;</w:t>
      </w:r>
    </w:p>
    <w:p w:rsidR="004B2EC9" w:rsidRPr="004B2EC9" w:rsidRDefault="004B2EC9" w:rsidP="004B2EC9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left="1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быть результатом сотрудничества учителя и ученика, осно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>ванного на взаимном уважении и доверии;</w:t>
      </w:r>
    </w:p>
    <w:p w:rsidR="004B2EC9" w:rsidRPr="004B2EC9" w:rsidRDefault="004B2EC9" w:rsidP="004B2EC9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left="1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должны быть исключены прямые оценки личности самого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ученика.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Типичные недостатки оценивания на уроке сегодня:</w:t>
      </w:r>
    </w:p>
    <w:p w:rsidR="004B2EC9" w:rsidRPr="004B2EC9" w:rsidRDefault="004B2EC9" w:rsidP="004B2EC9">
      <w:pPr>
        <w:widowControl w:val="0"/>
        <w:numPr>
          <w:ilvl w:val="0"/>
          <w:numId w:val="3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left="31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ориентация на ЕГЭ и ГИА;</w:t>
      </w:r>
    </w:p>
    <w:p w:rsidR="004B2EC9" w:rsidRPr="004B2EC9" w:rsidRDefault="004B2EC9" w:rsidP="004B2EC9">
      <w:pPr>
        <w:widowControl w:val="0"/>
        <w:numPr>
          <w:ilvl w:val="0"/>
          <w:numId w:val="3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firstLine="31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ориентация на предмет,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метапредметность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оценивается край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не редко;</w:t>
      </w:r>
    </w:p>
    <w:p w:rsidR="004B2EC9" w:rsidRPr="004B2EC9" w:rsidRDefault="004B2EC9" w:rsidP="004B2EC9">
      <w:pPr>
        <w:widowControl w:val="0"/>
        <w:numPr>
          <w:ilvl w:val="0"/>
          <w:numId w:val="3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firstLine="31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ориентация на оценку результата, а процесс его достижения </w:t>
      </w:r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(самостоятельность учащихся, их интерес, активность и т. п.) не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оценивается;</w:t>
      </w:r>
    </w:p>
    <w:p w:rsidR="004B2EC9" w:rsidRPr="004B2EC9" w:rsidRDefault="004B2EC9" w:rsidP="004B2EC9">
      <w:pPr>
        <w:widowControl w:val="0"/>
        <w:numPr>
          <w:ilvl w:val="0"/>
          <w:numId w:val="34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left="14" w:firstLine="2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оцениваемые задания не способствуют «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многоуменью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», ори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ентированы на содержание, запоминание;</w:t>
      </w:r>
    </w:p>
    <w:p w:rsidR="004B2EC9" w:rsidRPr="004B2EC9" w:rsidRDefault="004B2EC9" w:rsidP="004B2EC9">
      <w:pPr>
        <w:widowControl w:val="0"/>
        <w:numPr>
          <w:ilvl w:val="0"/>
          <w:numId w:val="34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left="3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ведущий критерий — правильность;</w:t>
      </w:r>
    </w:p>
    <w:p w:rsidR="004B2EC9" w:rsidRPr="004B2EC9" w:rsidRDefault="004B2EC9" w:rsidP="004B2EC9">
      <w:pPr>
        <w:widowControl w:val="0"/>
        <w:numPr>
          <w:ilvl w:val="0"/>
          <w:numId w:val="34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360" w:lineRule="auto"/>
        <w:ind w:left="14" w:firstLine="2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не предоставляются задания на выбор учащимся для получе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ния оценки.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178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Путь обновления оценивания на уроке — от </w:t>
      </w:r>
      <w:proofErr w:type="spellStart"/>
      <w:r w:rsidRPr="004B2EC9">
        <w:rPr>
          <w:rFonts w:ascii="Times New Roman" w:hAnsi="Times New Roman" w:cs="Times New Roman"/>
          <w:i/>
          <w:color w:val="000000"/>
          <w:sz w:val="24"/>
          <w:szCs w:val="24"/>
        </w:rPr>
        <w:t>суммативной</w:t>
      </w:r>
      <w:proofErr w:type="spellEnd"/>
      <w:r w:rsidRPr="004B2EC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оценки, </w:t>
      </w:r>
      <w:r w:rsidRPr="004B2EC9">
        <w:rPr>
          <w:rFonts w:ascii="Times New Roman" w:hAnsi="Times New Roman" w:cs="Times New Roman"/>
          <w:i/>
          <w:color w:val="000000"/>
          <w:spacing w:val="-3"/>
          <w:sz w:val="24"/>
          <w:szCs w:val="24"/>
        </w:rPr>
        <w:t>которая направлена на оценку уровня достижения результатов обуче</w:t>
      </w:r>
      <w:r w:rsidRPr="004B2EC9">
        <w:rPr>
          <w:rFonts w:ascii="Times New Roman" w:hAnsi="Times New Roman" w:cs="Times New Roman"/>
          <w:i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i/>
          <w:color w:val="000000"/>
          <w:sz w:val="24"/>
          <w:szCs w:val="24"/>
        </w:rPr>
        <w:t>ния, к внутреннему (формирующему) оцениванию, цель которого — кор</w:t>
      </w:r>
      <w:r w:rsidRPr="004B2EC9">
        <w:rPr>
          <w:rFonts w:ascii="Times New Roman" w:hAnsi="Times New Roman" w:cs="Times New Roman"/>
          <w:i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  <w:t>рекция процесса обучения для каждого учащегося, а не сравнение уча</w:t>
      </w:r>
      <w:r w:rsidRPr="004B2EC9"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  <w:softHyphen/>
        <w:t>щихся между собой.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0" w:right="10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>Оценивание в современных условиях введения ФГОС нового по</w:t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коления ориентировано на достижение различных групп обра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зовательных результатов — предметных, </w:t>
      </w:r>
      <w:proofErr w:type="spellStart"/>
      <w:r w:rsidRPr="004B2EC9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и лич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>ностных.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Оценивание на современном уроке предполагает:</w:t>
      </w:r>
    </w:p>
    <w:p w:rsidR="004B2EC9" w:rsidRPr="004B2EC9" w:rsidRDefault="004B2EC9" w:rsidP="004B2EC9">
      <w:pPr>
        <w:shd w:val="clear" w:color="auto" w:fill="FFFFFF"/>
        <w:tabs>
          <w:tab w:val="left" w:pos="552"/>
        </w:tabs>
        <w:spacing w:after="0" w:line="360" w:lineRule="auto"/>
        <w:ind w:left="10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осмысленность учебной деятельности и ее результатов, к ко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торым стремятся ученик и учитель.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4" w:right="10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Например: подготовка к олимпиадам, ГИА, ЕГЭ (внешняя оцен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ка); формирование и развитие УУД (внутренняя оценка) и т. п.;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2) самостоятельность учащегося в формировании образователь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ной стратегии, осмысленность его действий и осознание уровня их 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выполнения;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3) </w:t>
      </w:r>
      <w:proofErr w:type="spellStart"/>
      <w:r w:rsidRPr="004B2EC9">
        <w:rPr>
          <w:rFonts w:ascii="Times New Roman" w:hAnsi="Times New Roman" w:cs="Times New Roman"/>
          <w:color w:val="000000"/>
          <w:sz w:val="24"/>
          <w:szCs w:val="24"/>
        </w:rPr>
        <w:t>критериальное</w:t>
      </w:r>
      <w:proofErr w:type="spellEnd"/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оценивание, при котором учащийся должен:</w:t>
      </w:r>
    </w:p>
    <w:p w:rsidR="004B2EC9" w:rsidRPr="004B2EC9" w:rsidRDefault="004B2EC9" w:rsidP="004B2EC9">
      <w:pPr>
        <w:widowControl w:val="0"/>
        <w:numPr>
          <w:ilvl w:val="0"/>
          <w:numId w:val="3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3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знать свои «слабые места»;</w:t>
      </w:r>
    </w:p>
    <w:p w:rsidR="004B2EC9" w:rsidRPr="004B2EC9" w:rsidRDefault="004B2EC9" w:rsidP="004B2EC9">
      <w:pPr>
        <w:widowControl w:val="0"/>
        <w:numPr>
          <w:ilvl w:val="0"/>
          <w:numId w:val="3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3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знать свои перспективы;</w:t>
      </w:r>
    </w:p>
    <w:p w:rsidR="004B2EC9" w:rsidRPr="004B2EC9" w:rsidRDefault="004B2EC9" w:rsidP="004B2EC9">
      <w:pPr>
        <w:widowControl w:val="0"/>
        <w:numPr>
          <w:ilvl w:val="0"/>
          <w:numId w:val="3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3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понимать, как оценивается его уровень знаний;</w:t>
      </w:r>
    </w:p>
    <w:p w:rsidR="004B2EC9" w:rsidRPr="004B2EC9" w:rsidRDefault="004B2EC9" w:rsidP="004B2EC9">
      <w:pPr>
        <w:widowControl w:val="0"/>
        <w:numPr>
          <w:ilvl w:val="0"/>
          <w:numId w:val="3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3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быть </w:t>
      </w:r>
      <w:proofErr w:type="gramStart"/>
      <w:r w:rsidRPr="004B2EC9">
        <w:rPr>
          <w:rFonts w:ascii="Times New Roman" w:hAnsi="Times New Roman" w:cs="Times New Roman"/>
          <w:color w:val="000000"/>
          <w:sz w:val="24"/>
          <w:szCs w:val="24"/>
        </w:rPr>
        <w:t>заинтересован</w:t>
      </w:r>
      <w:proofErr w:type="gramEnd"/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в дальнейшем обучении;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3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ab/>
        <w:t>расширение способов и форм получения обратной связи.</w:t>
      </w:r>
    </w:p>
    <w:p w:rsidR="004B2EC9" w:rsidRPr="004B2EC9" w:rsidRDefault="004B2EC9" w:rsidP="004B2EC9">
      <w:pPr>
        <w:shd w:val="clear" w:color="auto" w:fill="FFFFFF"/>
        <w:tabs>
          <w:tab w:val="left" w:pos="5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Оценивание школьника может происходить на разных этапах</w:t>
      </w:r>
      <w:r w:rsidRPr="004B2EC9">
        <w:rPr>
          <w:rFonts w:ascii="Times New Roman" w:hAnsi="Times New Roman" w:cs="Times New Roman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урока — это особенность современного урока. Хотя, несомненно,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что на завершающий этап урока приходится большая доля оценоч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ных процедур.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" w:right="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Оценивание и подведение итогов на уроке, соответствующем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требованиям ФГОС ООО, имеет принципиальные отличия от урока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традиционного. </w:t>
      </w:r>
    </w:p>
    <w:p w:rsidR="004B2EC9" w:rsidRPr="004B2EC9" w:rsidRDefault="004B2EC9" w:rsidP="004B2EC9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i/>
          <w:color w:val="000000"/>
          <w:spacing w:val="-5"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color w:val="000000"/>
          <w:spacing w:val="-5"/>
          <w:sz w:val="24"/>
          <w:szCs w:val="24"/>
        </w:rPr>
        <w:t>Сравнение заключительных этапов урока</w:t>
      </w:r>
    </w:p>
    <w:tbl>
      <w:tblPr>
        <w:tblW w:w="949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3686"/>
        <w:gridCol w:w="3399"/>
      </w:tblGrid>
      <w:tr w:rsidR="004B2EC9" w:rsidRPr="004B2EC9" w:rsidTr="0073575A">
        <w:trPr>
          <w:trHeight w:hRule="exact" w:val="75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110" w:right="6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Cs/>
                <w:i/>
                <w:color w:val="000000"/>
                <w:spacing w:val="-6"/>
                <w:sz w:val="24"/>
                <w:szCs w:val="24"/>
              </w:rPr>
              <w:t xml:space="preserve">Заключительный </w:t>
            </w:r>
            <w:r w:rsidRPr="004B2EC9">
              <w:rPr>
                <w:rFonts w:ascii="Times New Roman" w:hAnsi="Times New Roman" w:cs="Times New Roman"/>
                <w:bCs/>
                <w:i/>
                <w:color w:val="000000"/>
                <w:spacing w:val="-3"/>
                <w:sz w:val="24"/>
                <w:szCs w:val="24"/>
              </w:rPr>
              <w:t>этап урока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21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Cs/>
                <w:i/>
                <w:color w:val="000000"/>
                <w:spacing w:val="-5"/>
                <w:sz w:val="24"/>
                <w:szCs w:val="24"/>
              </w:rPr>
              <w:t>Традиционный урок</w:t>
            </w:r>
          </w:p>
        </w:tc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43" w:right="48" w:firstLine="3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Cs/>
                <w:i/>
                <w:color w:val="000000"/>
                <w:spacing w:val="-5"/>
                <w:sz w:val="24"/>
                <w:szCs w:val="24"/>
              </w:rPr>
              <w:t xml:space="preserve">Урок, соответствующий </w:t>
            </w:r>
            <w:r w:rsidRPr="004B2EC9">
              <w:rPr>
                <w:rFonts w:ascii="Times New Roman" w:hAnsi="Times New Roman" w:cs="Times New Roman"/>
                <w:bCs/>
                <w:i/>
                <w:color w:val="000000"/>
                <w:spacing w:val="-9"/>
                <w:sz w:val="24"/>
                <w:szCs w:val="24"/>
              </w:rPr>
              <w:t>требованиям ФГОС ООО</w:t>
            </w:r>
          </w:p>
        </w:tc>
      </w:tr>
      <w:tr w:rsidR="004B2EC9" w:rsidRPr="004B2EC9" w:rsidTr="0073575A">
        <w:trPr>
          <w:trHeight w:hRule="exact" w:val="195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right="158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Оценивание </w:t>
            </w:r>
          </w:p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right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обучаю</w:t>
            </w:r>
            <w:r w:rsidRPr="004B2EC9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щихся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Учитель осуществляет </w:t>
            </w:r>
            <w:r w:rsidRPr="004B2E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оценивание </w:t>
            </w:r>
            <w:proofErr w:type="gramStart"/>
            <w:r w:rsidRPr="004B2E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обучающихся</w:t>
            </w:r>
            <w:proofErr w:type="gramEnd"/>
            <w:r w:rsidRPr="004B2E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за </w:t>
            </w:r>
            <w:r w:rsidRPr="004B2EC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работу на уроке</w:t>
            </w:r>
          </w:p>
        </w:tc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right="2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Учащиеся дают оценку </w:t>
            </w:r>
            <w:r w:rsidRPr="004B2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 по ее результатам — </w:t>
            </w:r>
            <w:proofErr w:type="spellStart"/>
            <w:r w:rsidRPr="004B2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самооцени</w:t>
            </w:r>
            <w:r w:rsidRPr="004B2E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вание</w:t>
            </w:r>
            <w:proofErr w:type="spellEnd"/>
            <w:r w:rsidRPr="004B2E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, оценивание ре</w:t>
            </w:r>
            <w:r w:rsidRPr="004B2E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4B2E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зультатов деятельности товарищей.</w:t>
            </w:r>
          </w:p>
        </w:tc>
      </w:tr>
      <w:tr w:rsidR="004B2EC9" w:rsidRPr="004B2EC9" w:rsidTr="0073575A">
        <w:trPr>
          <w:trHeight w:hRule="exact" w:val="113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Итог урока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Учитель выясняет у </w:t>
            </w:r>
            <w:proofErr w:type="gramStart"/>
            <w:r w:rsidRPr="004B2EC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обучаю</w:t>
            </w:r>
            <w:r w:rsidRPr="004B2E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щихся</w:t>
            </w:r>
            <w:proofErr w:type="gramEnd"/>
            <w:r w:rsidRPr="004B2E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, что они запомни</w:t>
            </w:r>
            <w:r w:rsidRPr="004B2EC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ли</w:t>
            </w:r>
          </w:p>
        </w:tc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Проводится рефлексия</w:t>
            </w:r>
          </w:p>
        </w:tc>
      </w:tr>
      <w:tr w:rsidR="004B2EC9" w:rsidRPr="004B2EC9" w:rsidTr="0073575A">
        <w:trPr>
          <w:trHeight w:hRule="exact" w:val="129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Домашнее задание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right="154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Учитель объявляет и комментирует задание (чаще одно для всех)</w:t>
            </w:r>
          </w:p>
        </w:tc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right="72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Учащиеся могут выби</w:t>
            </w:r>
            <w:r w:rsidRPr="004B2EC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4B2EC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рать задание из предло</w:t>
            </w:r>
            <w:r w:rsidRPr="004B2EC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4B2EC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женных учителем с уче</w:t>
            </w:r>
            <w:r w:rsidRPr="004B2EC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4B2E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том индивидуальных возможностей</w:t>
            </w:r>
          </w:p>
        </w:tc>
      </w:tr>
    </w:tbl>
    <w:p w:rsidR="004B2EC9" w:rsidRPr="004B2EC9" w:rsidRDefault="004B2EC9" w:rsidP="004B2EC9">
      <w:pPr>
        <w:shd w:val="clear" w:color="auto" w:fill="FFFFFF"/>
        <w:spacing w:after="0" w:line="36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Следует обратить внимание, что процесс оценивания предпо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лагает формирование предметных,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метапредметных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 личностных 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результатов учащихся.</w:t>
      </w:r>
    </w:p>
    <w:p w:rsidR="004B2EC9" w:rsidRPr="004B2EC9" w:rsidRDefault="004B2EC9" w:rsidP="004B2E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proofErr w:type="spellStart"/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Метапредметные</w:t>
      </w:r>
      <w:proofErr w:type="spellEnd"/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результаты, которые формируются в процессе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самооценки и </w:t>
      </w:r>
      <w:proofErr w:type="spellStart"/>
      <w:r w:rsidRPr="004B2EC9">
        <w:rPr>
          <w:rFonts w:ascii="Times New Roman" w:hAnsi="Times New Roman" w:cs="Times New Roman"/>
          <w:color w:val="000000"/>
          <w:sz w:val="24"/>
          <w:szCs w:val="24"/>
        </w:rPr>
        <w:t>взаимооценки</w:t>
      </w:r>
      <w:proofErr w:type="spellEnd"/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учащихся, — такие регулятивные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универсальные учебные действия, как адекватная самостоятельная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оценка правильности выполнения действия и внесение необходи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мых корректив в исполнение в конце действия и по ходу его реа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лизации.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8" w:right="10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Обсуждение личностных результатов происходит в процессе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осуществления личностной рефлексии при подведении итогов. За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рефлексию отметка не ставится. При оценке регулятивных универ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сальных учебных действий отметка выставляется.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firstLine="27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color w:val="000000"/>
          <w:spacing w:val="-2"/>
          <w:sz w:val="24"/>
          <w:szCs w:val="24"/>
        </w:rPr>
        <w:t>Рекомендации</w:t>
      </w:r>
      <w:r w:rsidRPr="004B2E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bCs/>
          <w:i/>
          <w:color w:val="000000"/>
          <w:spacing w:val="-2"/>
          <w:sz w:val="24"/>
          <w:szCs w:val="24"/>
        </w:rPr>
        <w:t>для учителя по оцениванию на уроке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7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Рекомендация 1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53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Следует оценивать не только предметное знание, но и </w:t>
      </w:r>
      <w:proofErr w:type="spellStart"/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метапред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метные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результаты (умение работать в группе, умение строить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монологическое высказывание, самостоятельность и т. п.).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" w:right="3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Важно оценивать не уровень подготовки ученика по учебному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предмету (воспроизведение знаний), а уровень его умений анали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зировать, сравнивать и т. п. Эти умения соответствуют достиже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нию </w:t>
      </w:r>
      <w:proofErr w:type="spellStart"/>
      <w:r w:rsidRPr="004B2EC9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— познавательных УУД. Зада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ние, выполненное на уровне воспроизведения, не соответствует </w:t>
      </w:r>
      <w:r w:rsidRPr="004B2EC9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достижению результатов ФГОС ООО (</w:t>
      </w:r>
      <w:proofErr w:type="gramStart"/>
      <w:r w:rsidRPr="004B2EC9">
        <w:rPr>
          <w:rFonts w:ascii="Times New Roman" w:hAnsi="Times New Roman" w:cs="Times New Roman"/>
          <w:color w:val="000000"/>
          <w:spacing w:val="-6"/>
          <w:sz w:val="24"/>
          <w:szCs w:val="24"/>
        </w:rPr>
        <w:t>см</w:t>
      </w:r>
      <w:proofErr w:type="gramEnd"/>
      <w:r w:rsidRPr="004B2EC9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. ФГОС ООО) и не может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оцениваться «пятеркой». Например: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4" w:right="38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Соответствует ФГОС формулировка задания: </w:t>
      </w:r>
      <w:r w:rsidRPr="004B2EC9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Обосновать, мож</w:t>
      </w:r>
      <w:r w:rsidRPr="004B2EC9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softHyphen/>
      </w:r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но ли рассматривать Сибирь как особый </w:t>
      </w:r>
      <w:proofErr w:type="spellStart"/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природно-историческии</w:t>
      </w:r>
      <w:proofErr w:type="spellEnd"/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и экономический район.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" w:right="3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Не соответствует ФГОС формулировка задания: </w:t>
      </w:r>
      <w:r w:rsidRPr="004B2EC9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Перечислить главные черты географического положения, природных условий и </w:t>
      </w:r>
      <w:r w:rsidRPr="004B2EC9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ресурсов Сибири.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02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Рекомендация 2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" w:right="2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Оценка должна учитывать не только результат работы, но и про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цесс (рефлексия).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17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Примеры оценки процесса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4" w:right="14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Вариант 1.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Вопросы: Что было трудным? Что интересно? Что получается, а что нет?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4" w:right="14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Вариант 2.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Отслеживать динамику процесса поможет также ис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пользование «листов наблюдений», которые ведут педагоги или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учащиеся 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4" w:right="10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Общую таблицу можно составить для учеников всего класса, это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делает учитель. После изучения темы педагог знакомит с этими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листами родителей.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Отметка за это не ставится!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Рекомендация 3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9" w:right="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Необходимо представлять учащимся задания на выбор по форме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или разному уровню трудности.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9" w:right="34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Примеры заданий разного уровня трудности с критериями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выполнения:*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Алгоритмический уровень (самый простой уровень)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8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</w:t>
      </w:r>
      <w:proofErr w:type="gramEnd"/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Преобразующий уровень (более сложный уровень задачи)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43" w:firstLine="293"/>
        <w:jc w:val="both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Э — </w:t>
      </w: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Эвристический уровень (самый сложный уровень решения </w:t>
      </w:r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задачи)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Критерии оценивания задач разного уровня одинаковы.</w:t>
      </w:r>
    </w:p>
    <w:p w:rsidR="004B2EC9" w:rsidRPr="004B2EC9" w:rsidRDefault="004B2EC9" w:rsidP="004B2EC9">
      <w:pPr>
        <w:widowControl w:val="0"/>
        <w:numPr>
          <w:ilvl w:val="0"/>
          <w:numId w:val="3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5" w:firstLine="3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Правильно определены и записаны известные по условию</w:t>
      </w:r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физические величины, а также те, которые необходимо найти.</w:t>
      </w:r>
    </w:p>
    <w:p w:rsidR="004B2EC9" w:rsidRPr="004B2EC9" w:rsidRDefault="004B2EC9" w:rsidP="004B2EC9">
      <w:pPr>
        <w:widowControl w:val="0"/>
        <w:numPr>
          <w:ilvl w:val="0"/>
          <w:numId w:val="3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3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Все физические величины переведены в систему СИ.</w:t>
      </w:r>
    </w:p>
    <w:p w:rsidR="004B2EC9" w:rsidRPr="004B2EC9" w:rsidRDefault="004B2EC9" w:rsidP="004B2EC9">
      <w:pPr>
        <w:widowControl w:val="0"/>
        <w:numPr>
          <w:ilvl w:val="0"/>
          <w:numId w:val="3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3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Верно</w:t>
      </w:r>
      <w:proofErr w:type="gramEnd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записаны формулы, необходимые для решения.</w:t>
      </w:r>
    </w:p>
    <w:p w:rsidR="004B2EC9" w:rsidRPr="004B2EC9" w:rsidRDefault="004B2EC9" w:rsidP="004B2EC9">
      <w:pPr>
        <w:widowControl w:val="0"/>
        <w:numPr>
          <w:ilvl w:val="0"/>
          <w:numId w:val="3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3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Выведены единицы измерения основных физических величин.</w:t>
      </w:r>
    </w:p>
    <w:p w:rsidR="004B2EC9" w:rsidRPr="004B2EC9" w:rsidRDefault="004B2EC9" w:rsidP="004B2EC9">
      <w:pPr>
        <w:widowControl w:val="0"/>
        <w:numPr>
          <w:ilvl w:val="0"/>
          <w:numId w:val="3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60" w:lineRule="auto"/>
        <w:ind w:left="5" w:firstLine="3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Безошибочно произведены все арифметические расчеты и за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  <w:t>писан ответ.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Рекомендация 4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" w:right="14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Критерии оценки выполнения задания должны быть известны учащимся до их выполнения. Они могут быть разработаны вместе с учащимися. Могут сообщаться самим учителем.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0" w:right="1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Если нет критериев, известных учащимся, — это некорректное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задание.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Критерии смогут быть разработаны на основе требований ЕГЭ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и ГИА, что также позволит сделать работу учащихся более осмыс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ленной, и оценку ее результатов более понятной для учеников и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их родителей.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9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Рекомендация 5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При осуществлении текущего оценивания должна преобладать </w:t>
      </w:r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самооценка и </w:t>
      </w:r>
      <w:proofErr w:type="spellStart"/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>взаимооценка</w:t>
      </w:r>
      <w:proofErr w:type="spellEnd"/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на основе обоснованных критериев. 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В процессе оценивания учащиеся могут выставлять себе и друг дру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гу отметки. Учитель может сверять данные отметки с </w:t>
      </w:r>
      <w:proofErr w:type="gramStart"/>
      <w:r w:rsidRPr="004B2EC9">
        <w:rPr>
          <w:rFonts w:ascii="Times New Roman" w:hAnsi="Times New Roman" w:cs="Times New Roman"/>
          <w:color w:val="000000"/>
          <w:sz w:val="24"/>
          <w:szCs w:val="24"/>
        </w:rPr>
        <w:t>выставлен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ными</w:t>
      </w:r>
      <w:proofErr w:type="gramEnd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им самим. Например, варианты оценочного листа провероч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ной работы: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41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Вариант 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2268"/>
        <w:gridCol w:w="1417"/>
        <w:gridCol w:w="1701"/>
        <w:gridCol w:w="2410"/>
      </w:tblGrid>
      <w:tr w:rsidR="004B2EC9" w:rsidRPr="004B2EC9" w:rsidTr="0073575A">
        <w:trPr>
          <w:trHeight w:hRule="exact" w:val="42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№ задания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139" w:right="120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Критерии </w:t>
            </w:r>
            <w:r w:rsidRPr="004B2EC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оценки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Балл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Моя оценка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right="2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Оценка </w:t>
            </w:r>
            <w:r w:rsidRPr="004B2EC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учителя</w:t>
            </w:r>
          </w:p>
        </w:tc>
      </w:tr>
      <w:tr w:rsidR="004B2EC9" w:rsidRPr="004B2EC9" w:rsidTr="0073575A">
        <w:trPr>
          <w:trHeight w:hRule="exact" w:val="25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EC9" w:rsidRPr="004B2EC9" w:rsidTr="0073575A">
        <w:trPr>
          <w:trHeight w:hRule="exact" w:val="25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EC9" w:rsidRPr="004B2EC9" w:rsidRDefault="004B2EC9" w:rsidP="004B2EC9">
      <w:pPr>
        <w:shd w:val="clear" w:color="auto" w:fill="FFFFFF"/>
        <w:spacing w:after="0" w:line="360" w:lineRule="auto"/>
        <w:ind w:left="341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Вариант 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2268"/>
        <w:gridCol w:w="1417"/>
        <w:gridCol w:w="1701"/>
        <w:gridCol w:w="2410"/>
      </w:tblGrid>
      <w:tr w:rsidR="004B2EC9" w:rsidRPr="004B2EC9" w:rsidTr="0073575A">
        <w:trPr>
          <w:trHeight w:hRule="exact" w:val="42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lastRenderedPageBreak/>
              <w:t>Блиц-опрос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139" w:right="120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у доски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Тест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right="2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Оценка </w:t>
            </w:r>
            <w:r w:rsidRPr="004B2EC9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учителя</w:t>
            </w:r>
          </w:p>
        </w:tc>
      </w:tr>
      <w:tr w:rsidR="004B2EC9" w:rsidRPr="004B2EC9" w:rsidTr="0073575A">
        <w:trPr>
          <w:trHeight w:hRule="exact" w:val="25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EC9" w:rsidRPr="004B2EC9" w:rsidTr="0073575A">
        <w:trPr>
          <w:trHeight w:hRule="exact" w:val="25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EC9" w:rsidRPr="004B2EC9" w:rsidRDefault="004B2EC9" w:rsidP="004B2EC9">
      <w:pPr>
        <w:shd w:val="clear" w:color="auto" w:fill="FFFFFF"/>
        <w:spacing w:after="0" w:line="360" w:lineRule="auto"/>
        <w:ind w:left="24" w:right="24" w:firstLine="298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left="24" w:right="24" w:firstLine="29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При осуществлении </w:t>
      </w:r>
      <w:proofErr w:type="spellStart"/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взаимооценки</w:t>
      </w:r>
      <w:proofErr w:type="spellEnd"/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особую сложность представ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ляет оценка работы учащихся при работе в группе. Это обусловле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но тем, что нужно рационально учесть вклад каждого участника в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общую работу группы.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9" w:right="29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Успешным способом учета, которым могут воспользоваться чле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ны группы при подведении итогов своей работы, может быть </w:t>
      </w:r>
      <w:proofErr w:type="gram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сле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6"/>
          <w:sz w:val="24"/>
          <w:szCs w:val="24"/>
        </w:rPr>
        <w:t>дующий</w:t>
      </w:r>
      <w:proofErr w:type="gramEnd"/>
      <w:r w:rsidRPr="004B2EC9">
        <w:rPr>
          <w:rFonts w:ascii="Times New Roman" w:hAnsi="Times New Roman" w:cs="Times New Roman"/>
          <w:color w:val="000000"/>
          <w:spacing w:val="-6"/>
          <w:sz w:val="24"/>
          <w:szCs w:val="24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567"/>
        <w:gridCol w:w="709"/>
        <w:gridCol w:w="1559"/>
        <w:gridCol w:w="993"/>
        <w:gridCol w:w="1134"/>
        <w:gridCol w:w="1275"/>
        <w:gridCol w:w="1418"/>
        <w:gridCol w:w="1134"/>
      </w:tblGrid>
      <w:tr w:rsidR="004B2EC9" w:rsidRPr="004B2EC9" w:rsidTr="0073575A">
        <w:trPr>
          <w:trHeight w:hRule="exact" w:val="9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2EC9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4B2EC9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/</w:t>
            </w:r>
            <w:proofErr w:type="spellStart"/>
            <w:r w:rsidRPr="004B2EC9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Ф. 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Роль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 —</w:t>
            </w:r>
          </w:p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коэффи</w:t>
            </w: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</w:r>
            <w:r w:rsidRPr="004B2EC9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 xml:space="preserve">циент </w:t>
            </w:r>
            <w:r w:rsidRPr="004B2EC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сложно</w:t>
            </w:r>
            <w:r w:rsidRPr="004B2EC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softHyphen/>
            </w: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proofErr w:type="gramStart"/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proofErr w:type="gramEnd"/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—</w:t>
            </w:r>
          </w:p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каче</w:t>
            </w: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</w:r>
            <w:r w:rsidRPr="004B2EC9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ство </w:t>
            </w:r>
            <w:r w:rsidRPr="004B2EC9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24"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 — </w:t>
            </w:r>
            <w:r w:rsidRPr="004B2EC9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эруди</w:t>
            </w:r>
            <w:r w:rsidRPr="004B2EC9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softHyphen/>
            </w:r>
            <w:r w:rsidRPr="004B2EC9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29" w:right="2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—</w:t>
            </w:r>
          </w:p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29" w:righ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подго</w:t>
            </w:r>
            <w:r w:rsidRPr="004B2EC9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softHyphen/>
            </w:r>
            <w:r w:rsidRPr="004B2EC9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товка </w:t>
            </w:r>
            <w:r w:rsidRPr="004B2EC9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29" w:right="3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 —</w:t>
            </w:r>
          </w:p>
          <w:p w:rsidR="004B2EC9" w:rsidRPr="004B2EC9" w:rsidRDefault="004B2EC9" w:rsidP="0073575A">
            <w:pPr>
              <w:shd w:val="clear" w:color="auto" w:fill="FFFFFF"/>
              <w:spacing w:after="0" w:line="360" w:lineRule="auto"/>
              <w:ind w:left="29" w:right="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актив</w:t>
            </w:r>
            <w:r w:rsidRPr="004B2EC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softHyphen/>
            </w:r>
            <w:r w:rsidRPr="004B2EC9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Итог </w:t>
            </w: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R</w:t>
            </w: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=</w:t>
            </w:r>
          </w:p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</w:t>
            </w:r>
            <w:proofErr w:type="gramStart"/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proofErr w:type="gramEnd"/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+</w:t>
            </w:r>
          </w:p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 + </w:t>
            </w:r>
            <w:proofErr w:type="gramStart"/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+ А</w:t>
            </w:r>
          </w:p>
        </w:tc>
      </w:tr>
      <w:tr w:rsidR="004B2EC9" w:rsidRPr="004B2EC9" w:rsidTr="0073575A">
        <w:trPr>
          <w:trHeight w:hRule="exact" w:val="3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1-3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1-5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1-3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1-3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1-3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EC9" w:rsidRPr="004B2EC9" w:rsidTr="0073575A">
        <w:trPr>
          <w:trHeight w:hRule="exact" w:val="4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EC9" w:rsidRPr="004B2EC9" w:rsidTr="0073575A">
        <w:trPr>
          <w:trHeight w:hRule="exact" w:val="422"/>
        </w:trPr>
        <w:tc>
          <w:tcPr>
            <w:tcW w:w="935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EC9" w:rsidRPr="004B2EC9" w:rsidRDefault="004B2EC9" w:rsidP="0073575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EC9" w:rsidRPr="004B2EC9" w:rsidRDefault="004B2EC9" w:rsidP="004B2EC9">
      <w:pPr>
        <w:shd w:val="clear" w:color="auto" w:fill="FFFFFF"/>
        <w:spacing w:after="0" w:line="360" w:lineRule="auto"/>
        <w:ind w:left="10" w:right="43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Это общая формула, которая позволяет учесть вклад каждого в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работу группы и распределить полученный результат.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4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Обозначение роли участника при работе в группе не учитыва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ется при расчете формулы, а только обозначает позицию учащего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ся, например, аналитик, диагност, генератор идей, разработчик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и т. п.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Рекомендация </w:t>
      </w:r>
      <w:r w:rsidRPr="004B2E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53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Очень важно сделать оценку на уроке «</w:t>
      </w:r>
      <w:proofErr w:type="spellStart"/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суммативной</w:t>
      </w:r>
      <w:proofErr w:type="spellEnd"/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». Это озна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чает, что учащийся по определенным критериям набирает себе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баллы, которые превращаются потом в отметку. Важно складывать 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баллы, а не отнимать от «пятерки» баллы за сделанные ошибки.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7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Алгоритм перевода </w:t>
      </w:r>
      <w:proofErr w:type="spellStart"/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критериальной</w:t>
      </w:r>
      <w:proofErr w:type="spellEnd"/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оценки в отметку: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7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95% - 100% - «5»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7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75% - 94% - «4»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7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50% - 74% - «3»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7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менее 50% - «2»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firstLine="27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Отметка и общая система оценивания образова</w:t>
      </w:r>
      <w:r w:rsidRPr="004B2EC9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i/>
          <w:color w:val="000000"/>
          <w:spacing w:val="-3"/>
          <w:sz w:val="24"/>
          <w:szCs w:val="24"/>
        </w:rPr>
        <w:t>тельных результатов учащихся в основной школе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4" w:right="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Отметка на уроке находит свое отражение в общей системе оце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нивания образовательных результатов учащихся в основной школе,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которая разрабатывается в рамках основной образовательной про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граммы. В ней описывается организация текущего и итогового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оценивания*.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715"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color w:val="000000"/>
          <w:spacing w:val="-4"/>
          <w:sz w:val="24"/>
          <w:szCs w:val="24"/>
        </w:rPr>
        <w:t xml:space="preserve">Основы системы оценивания </w:t>
      </w:r>
      <w:r w:rsidRPr="004B2EC9">
        <w:rPr>
          <w:rFonts w:ascii="Times New Roman" w:hAnsi="Times New Roman" w:cs="Times New Roman"/>
          <w:bCs/>
          <w:i/>
          <w:color w:val="000000"/>
          <w:spacing w:val="-3"/>
          <w:sz w:val="24"/>
          <w:szCs w:val="24"/>
        </w:rPr>
        <w:t>основного общего образования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326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Ведущие принципы организации оценивания:</w:t>
      </w:r>
    </w:p>
    <w:p w:rsidR="004B2EC9" w:rsidRPr="004B2EC9" w:rsidRDefault="004B2EC9" w:rsidP="004B2EC9">
      <w:pPr>
        <w:widowControl w:val="0"/>
        <w:numPr>
          <w:ilvl w:val="0"/>
          <w:numId w:val="4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left="38" w:firstLine="3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t>уточнение и распространение общего понимания содержа</w:t>
      </w:r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тельной и </w:t>
      </w:r>
      <w:proofErr w:type="spellStart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критериальной</w:t>
      </w:r>
      <w:proofErr w:type="spellEnd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базы оценки через вовлечение педагогов 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и обучающихся в осознанную текущую оценочную деятельность, со</w:t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гласованную с внешней оценкой;</w:t>
      </w:r>
    </w:p>
    <w:p w:rsidR="004B2EC9" w:rsidRPr="004B2EC9" w:rsidRDefault="004B2EC9" w:rsidP="004B2EC9">
      <w:pPr>
        <w:widowControl w:val="0"/>
        <w:numPr>
          <w:ilvl w:val="0"/>
          <w:numId w:val="4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left="38" w:firstLine="3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адекватность методов и инструментария особенностям под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8"/>
          <w:sz w:val="24"/>
          <w:szCs w:val="24"/>
        </w:rPr>
        <w:t>хода;</w:t>
      </w:r>
    </w:p>
    <w:p w:rsidR="004B2EC9" w:rsidRPr="004B2EC9" w:rsidRDefault="004B2EC9" w:rsidP="004B2EC9">
      <w:pPr>
        <w:widowControl w:val="0"/>
        <w:numPr>
          <w:ilvl w:val="0"/>
          <w:numId w:val="3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left="34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сочетание накопленной оценки и итоговой оценки;</w:t>
      </w:r>
    </w:p>
    <w:p w:rsidR="004B2EC9" w:rsidRPr="004B2EC9" w:rsidRDefault="004B2EC9" w:rsidP="004B2EC9">
      <w:pPr>
        <w:widowControl w:val="0"/>
        <w:numPr>
          <w:ilvl w:val="0"/>
          <w:numId w:val="4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left="38" w:firstLine="3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уровневый подход в инструментарии, оценка путем «сложе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7"/>
          <w:sz w:val="24"/>
          <w:szCs w:val="24"/>
        </w:rPr>
        <w:t>ния».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8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итоговой оценки является достижение предметных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метапредметных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результатов, необходимых для дальнейшего продолжения образования. При итоговом оценивании учитывается </w:t>
      </w:r>
      <w:proofErr w:type="spellStart"/>
      <w:proofErr w:type="gramStart"/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>сформированное</w:t>
      </w:r>
      <w:proofErr w:type="gramEnd"/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>^</w:t>
      </w:r>
      <w:proofErr w:type="spellEnd"/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умений выполнения индивидуальных проек</w:t>
      </w:r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тов. Итоговая оценка формируется из двух составляющих: резуль</w:t>
      </w:r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t>татов промежуточной аттестации (с учетом накопленной оцен</w:t>
      </w:r>
      <w:r w:rsidRPr="004B2EC9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ки — портфеля достижений или </w:t>
      </w:r>
      <w:proofErr w:type="spellStart"/>
      <w:r w:rsidRPr="004B2EC9">
        <w:rPr>
          <w:rFonts w:ascii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) и государственной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(итоговой) аттестации выпускников. Причем первая составляющая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свидетельствует о динамике индивидуальных достижений учаще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гося, а вторая — фиксирует </w:t>
      </w:r>
      <w:proofErr w:type="gramStart"/>
      <w:r w:rsidRPr="004B2EC9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gramEnd"/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только знания, умения, навыки, но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 уровень освоения основной образовательной программы, в том </w:t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>числе основных способов действий, способность к решению учебно-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практических и учебно-познавательных задач.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3" w:right="14" w:firstLine="28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 итоговую оценку выносятся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метапредметные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 предметные 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результаты, представленные в блоках «Ученик научится», достиже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ние этих результатов проверяется с помощью учебно-познавательных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и учебно-практических задач базового и повышенного уровней, по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строенных на опорном учебном материале.</w:t>
      </w:r>
    </w:p>
    <w:p w:rsidR="004B2EC9" w:rsidRPr="004B2EC9" w:rsidRDefault="004B2EC9" w:rsidP="004B2E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Заключение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12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Мы живем в изменяющемся стремительном мире, кото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рый перенес «шок от настоящего». Неожиданно появляются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совершенно новые области знаний, которых в буквальном смысле еще не было вчера... Этот стремительный темп по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знания приводит к тому, что необходимо менять всю пара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дигму уже сложившегося образования. В более устойчивом мире полученный нами багаж знаний был подобен защеч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ному мешку у хомяка. Он вооружал вас набором готовых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рецептов. Но в сегодняшнем мире, с его движением в сто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рону </w:t>
      </w:r>
      <w:proofErr w:type="spellStart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креативной</w:t>
      </w:r>
      <w:proofErr w:type="spellEnd"/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экономики, мы сталкиваемся с совершен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 другими требованиями к познанию.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3" w:right="14" w:firstLine="288"/>
        <w:jc w:val="right"/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А. Г. </w:t>
      </w:r>
      <w:proofErr w:type="spellStart"/>
      <w:r w:rsidRPr="004B2EC9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>Асмолов</w:t>
      </w:r>
      <w:proofErr w:type="spellEnd"/>
    </w:p>
    <w:p w:rsidR="004B2EC9" w:rsidRPr="004B2EC9" w:rsidRDefault="004B2EC9" w:rsidP="004B2EC9">
      <w:pPr>
        <w:shd w:val="clear" w:color="auto" w:fill="FFFFFF"/>
        <w:spacing w:after="0" w:line="360" w:lineRule="auto"/>
        <w:ind w:left="14" w:right="5" w:firstLine="278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left="14" w:right="5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Подведем итог нашего разговора о современном уроке и попро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буем ответить на вопрос: «В чем проявляется новизна дидактики </w:t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>урока?»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70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color w:val="000000"/>
          <w:spacing w:val="-1"/>
          <w:sz w:val="24"/>
          <w:szCs w:val="24"/>
        </w:rPr>
        <w:t>Обновление ведущих дидактических принципов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Можно ли сегодня говорить о «новой дидактике» урока? И да, и нет. Ведущие дидактические принципы остаются прежними. Уроку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как форме организации учебного процесса более полувека, но пе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дагога из недавнего прошлого многое удивило бы в уроке </w:t>
      </w:r>
      <w:r w:rsidRPr="004B2EC9">
        <w:rPr>
          <w:rFonts w:ascii="Times New Roman" w:hAnsi="Times New Roman" w:cs="Times New Roman"/>
          <w:color w:val="000000"/>
          <w:sz w:val="24"/>
          <w:szCs w:val="24"/>
          <w:lang w:val="en-US"/>
        </w:rPr>
        <w:t>XXI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века. И в России и в мире урок в последние 50 лет существенно изме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нился, это связано, прежде всего, с изменениями, происходящими в мире, с обновлением задач, которые решает сегодня система об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разования.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" w:right="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>Неизменным остается урок как основная дидактическая единица образовательного процесса, но есть существенные изменения и до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полнения, связанные с ведущими принципами дидактики. А имен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7"/>
          <w:sz w:val="24"/>
          <w:szCs w:val="24"/>
        </w:rPr>
        <w:t>но: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10" w:firstLine="28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Принцип фундаментальности (научности)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содержания урока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означает, что урок направлен не только на формирование знаний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учащихся об основополагающих законах и закономерностях раз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вития мира, общества, деятельности, человека, но и на формиро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вание умений учеников обнаруживать, ставить и решать пробле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мы, разрабатывая соответствующие методы и обнаруживая необ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ходимые способы решения, согласуя свою деятельность и знания с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представлениями об их целесообразности и ценности для суще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ствования человека как</w:t>
      </w:r>
      <w:proofErr w:type="gramEnd"/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духовного существа.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5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Современная трактовка </w:t>
      </w:r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принципа </w:t>
      </w:r>
      <w:proofErr w:type="spellStart"/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гуманизации</w:t>
      </w:r>
      <w:proofErr w:type="spellEnd"/>
      <w:r w:rsidRPr="004B2EC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предполагает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ориентацию содержания урока на личностно и социально значи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мые проблемы с целью обогащения опыта учащихся, раскрытия их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способностей, интересов, жизненных планов в соответствии с за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кономерностями возрастного развития.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0" w:firstLine="288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Современный </w:t>
      </w:r>
      <w:r w:rsidRPr="004B2EC9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принцип </w:t>
      </w:r>
      <w:proofErr w:type="spellStart"/>
      <w:r w:rsidRPr="004B2EC9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кулътуросообразности</w:t>
      </w:r>
      <w:proofErr w:type="spellEnd"/>
      <w:r w:rsidRPr="004B2EC9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предполагает со</w:t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ответствие содержания урока изменяющейся культуре, отражаю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щей общечеловеческое, национальное и индивидуальное, с целью </w:t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становления культурной, гражданской и личностной идентичности </w:t>
      </w:r>
      <w:r w:rsidRPr="004B2EC9">
        <w:rPr>
          <w:rFonts w:ascii="Times New Roman" w:hAnsi="Times New Roman" w:cs="Times New Roman"/>
          <w:color w:val="000000"/>
          <w:spacing w:val="-5"/>
          <w:sz w:val="24"/>
          <w:szCs w:val="24"/>
        </w:rPr>
        <w:t>учащихся.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68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bCs/>
          <w:i/>
          <w:color w:val="000000"/>
          <w:spacing w:val="-1"/>
          <w:sz w:val="24"/>
          <w:szCs w:val="24"/>
        </w:rPr>
        <w:t>Обновление структуры урока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right="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Становление новой дидактики урока подтверждает факт, что 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жесткая линейная структура урока разрушается и урок становится </w:t>
      </w:r>
      <w:r w:rsidRPr="004B2EC9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нелинейным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EC9">
        <w:rPr>
          <w:rFonts w:ascii="Times New Roman" w:hAnsi="Times New Roman" w:cs="Times New Roman"/>
          <w:i/>
          <w:color w:val="000000"/>
          <w:sz w:val="24"/>
          <w:szCs w:val="24"/>
        </w:rPr>
        <w:t>Что такое нелинейный урок?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1. Урок выходит за свои временные и пространственные рамки.</w:t>
      </w: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условиях введения ФГОС ООО такое изменение урока проявля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ется, в частности, в возможности использования средств внеуроч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1"/>
          <w:sz w:val="24"/>
          <w:szCs w:val="24"/>
        </w:rPr>
        <w:t>ной деятельности, например, при реализации проектов.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2. Сам урок становится «богаче». Урок проектируют как инте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грированный, </w:t>
      </w:r>
      <w:proofErr w:type="spellStart"/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>полипредметный</w:t>
      </w:r>
      <w:proofErr w:type="spellEnd"/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, </w:t>
      </w:r>
      <w:proofErr w:type="spellStart"/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>метапредметный</w:t>
      </w:r>
      <w:proofErr w:type="spellEnd"/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, что означает 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>выход содержания урока за рамки учебного предмета.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3. Урок становится полем использования новых дидактических </w:t>
      </w:r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приемов, новых образовательных и информационных техноло</w:t>
      </w:r>
      <w:r w:rsidRPr="004B2EC9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4"/>
          <w:sz w:val="24"/>
          <w:szCs w:val="24"/>
        </w:rPr>
        <w:t>гий.</w:t>
      </w:r>
    </w:p>
    <w:p w:rsidR="004B2EC9" w:rsidRPr="004B2EC9" w:rsidRDefault="004B2EC9" w:rsidP="004B2EC9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    4. Урок, отвечающий требованиям ФГОС ООО, — это урок-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br/>
        <w:t>диалог, в отличие от традиционного урока-монолога.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Эти факты — обновление ведущих дидактических принципов и структуры урока — подтверждают, что «будущее — уже наступи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4B2EC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ло» и от рассказа стоит приступить к практике, к реализации новой </w:t>
      </w:r>
      <w:r w:rsidRPr="004B2EC9">
        <w:rPr>
          <w:rFonts w:ascii="Times New Roman" w:hAnsi="Times New Roman" w:cs="Times New Roman"/>
          <w:color w:val="000000"/>
          <w:spacing w:val="-1"/>
          <w:sz w:val="24"/>
          <w:szCs w:val="24"/>
        </w:rPr>
        <w:t>дидактики урока.</w:t>
      </w:r>
    </w:p>
    <w:p w:rsidR="004B2EC9" w:rsidRPr="004B2EC9" w:rsidRDefault="004B2EC9" w:rsidP="004B2EC9">
      <w:pPr>
        <w:shd w:val="clear" w:color="auto" w:fill="FFFFFF"/>
        <w:spacing w:after="0" w:line="360" w:lineRule="auto"/>
        <w:ind w:left="10" w:firstLine="288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pacing w:after="0" w:line="360" w:lineRule="auto"/>
        <w:ind w:firstLine="297"/>
        <w:rPr>
          <w:rFonts w:ascii="Times New Roman" w:hAnsi="Times New Roman" w:cs="Times New Roman"/>
          <w:b/>
          <w:bCs/>
          <w:sz w:val="24"/>
          <w:szCs w:val="24"/>
        </w:rPr>
      </w:pPr>
      <w:r w:rsidRPr="004B2EC9">
        <w:rPr>
          <w:rFonts w:ascii="Times New Roman" w:hAnsi="Times New Roman" w:cs="Times New Roman"/>
          <w:b/>
          <w:bCs/>
          <w:sz w:val="24"/>
          <w:szCs w:val="24"/>
        </w:rPr>
        <w:t xml:space="preserve">Список использованных источников и литературы </w:t>
      </w:r>
    </w:p>
    <w:p w:rsidR="004B2EC9" w:rsidRPr="004B2EC9" w:rsidRDefault="004B2EC9" w:rsidP="004B2EC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>1. Примерная  основная образовательная программа образовательного учреждения. Основная школа. / Сост. Е. С. Савинов. М: Просвещение, 2011.</w:t>
      </w:r>
    </w:p>
    <w:p w:rsidR="004B2EC9" w:rsidRPr="004B2EC9" w:rsidRDefault="004B2EC9" w:rsidP="004B2E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w w:val="101"/>
          <w:sz w:val="24"/>
          <w:szCs w:val="24"/>
        </w:rPr>
      </w:pPr>
      <w:r w:rsidRPr="004B2EC9">
        <w:rPr>
          <w:rFonts w:ascii="Times New Roman" w:hAnsi="Times New Roman" w:cs="Times New Roman"/>
          <w:bCs/>
          <w:color w:val="000000"/>
          <w:spacing w:val="-1"/>
          <w:w w:val="101"/>
          <w:sz w:val="24"/>
          <w:szCs w:val="24"/>
        </w:rPr>
        <w:t xml:space="preserve">2. Крылова О. Н., </w:t>
      </w:r>
      <w:proofErr w:type="spellStart"/>
      <w:r w:rsidRPr="004B2EC9">
        <w:rPr>
          <w:rFonts w:ascii="Times New Roman" w:hAnsi="Times New Roman" w:cs="Times New Roman"/>
          <w:bCs/>
          <w:color w:val="000000"/>
          <w:spacing w:val="-1"/>
          <w:w w:val="101"/>
          <w:sz w:val="24"/>
          <w:szCs w:val="24"/>
        </w:rPr>
        <w:t>Муштавинская</w:t>
      </w:r>
      <w:proofErr w:type="spellEnd"/>
      <w:r w:rsidRPr="004B2EC9">
        <w:rPr>
          <w:rFonts w:ascii="Times New Roman" w:hAnsi="Times New Roman" w:cs="Times New Roman"/>
          <w:bCs/>
          <w:color w:val="000000"/>
          <w:spacing w:val="-1"/>
          <w:w w:val="101"/>
          <w:sz w:val="24"/>
          <w:szCs w:val="24"/>
        </w:rPr>
        <w:t xml:space="preserve"> И. В</w:t>
      </w:r>
      <w:r w:rsidRPr="004B2EC9">
        <w:rPr>
          <w:rFonts w:ascii="Times New Roman" w:hAnsi="Times New Roman" w:cs="Times New Roman"/>
          <w:sz w:val="24"/>
          <w:szCs w:val="24"/>
        </w:rPr>
        <w:t xml:space="preserve">. </w:t>
      </w:r>
      <w:r w:rsidRPr="004B2EC9">
        <w:rPr>
          <w:rFonts w:ascii="Times New Roman" w:hAnsi="Times New Roman" w:cs="Times New Roman"/>
          <w:color w:val="000000"/>
          <w:spacing w:val="8"/>
          <w:w w:val="101"/>
          <w:sz w:val="24"/>
          <w:szCs w:val="24"/>
        </w:rPr>
        <w:t xml:space="preserve">Новая дидактика современного урока в условиях введения </w:t>
      </w:r>
      <w:r w:rsidRPr="004B2EC9">
        <w:rPr>
          <w:rFonts w:ascii="Times New Roman" w:hAnsi="Times New Roman" w:cs="Times New Roman"/>
          <w:color w:val="000000"/>
          <w:w w:val="101"/>
          <w:sz w:val="24"/>
          <w:szCs w:val="24"/>
        </w:rPr>
        <w:t xml:space="preserve">ФГОС ООО: Методическое пособие / О. Н. Крылова, И. В. </w:t>
      </w:r>
      <w:proofErr w:type="spellStart"/>
      <w:r w:rsidRPr="004B2EC9">
        <w:rPr>
          <w:rFonts w:ascii="Times New Roman" w:hAnsi="Times New Roman" w:cs="Times New Roman"/>
          <w:color w:val="000000"/>
          <w:w w:val="101"/>
          <w:sz w:val="24"/>
          <w:szCs w:val="24"/>
        </w:rPr>
        <w:t>Муш</w:t>
      </w:r>
      <w:r w:rsidRPr="004B2EC9">
        <w:rPr>
          <w:rFonts w:ascii="Times New Roman" w:hAnsi="Times New Roman" w:cs="Times New Roman"/>
          <w:color w:val="000000"/>
          <w:w w:val="101"/>
          <w:sz w:val="24"/>
          <w:szCs w:val="24"/>
        </w:rPr>
        <w:softHyphen/>
        <w:t>тавинская</w:t>
      </w:r>
      <w:proofErr w:type="spellEnd"/>
      <w:r w:rsidRPr="004B2EC9">
        <w:rPr>
          <w:rFonts w:ascii="Times New Roman" w:hAnsi="Times New Roman" w:cs="Times New Roman"/>
          <w:color w:val="000000"/>
          <w:w w:val="101"/>
          <w:sz w:val="24"/>
          <w:szCs w:val="24"/>
        </w:rPr>
        <w:t xml:space="preserve">. — СПб.: КАРО, 2014. — 144 </w:t>
      </w:r>
      <w:proofErr w:type="gramStart"/>
      <w:r w:rsidRPr="004B2EC9">
        <w:rPr>
          <w:rFonts w:ascii="Times New Roman" w:hAnsi="Times New Roman" w:cs="Times New Roman"/>
          <w:color w:val="000000"/>
          <w:w w:val="101"/>
          <w:sz w:val="24"/>
          <w:szCs w:val="24"/>
        </w:rPr>
        <w:t>с</w:t>
      </w:r>
      <w:proofErr w:type="gramEnd"/>
      <w:r w:rsidRPr="004B2EC9">
        <w:rPr>
          <w:rFonts w:ascii="Times New Roman" w:hAnsi="Times New Roman" w:cs="Times New Roman"/>
          <w:color w:val="000000"/>
          <w:w w:val="101"/>
          <w:sz w:val="24"/>
          <w:szCs w:val="24"/>
        </w:rPr>
        <w:t>. — (</w:t>
      </w:r>
      <w:proofErr w:type="gramStart"/>
      <w:r w:rsidRPr="004B2EC9">
        <w:rPr>
          <w:rFonts w:ascii="Times New Roman" w:hAnsi="Times New Roman" w:cs="Times New Roman"/>
          <w:color w:val="000000"/>
          <w:w w:val="101"/>
          <w:sz w:val="24"/>
          <w:szCs w:val="24"/>
        </w:rPr>
        <w:t>Серия</w:t>
      </w:r>
      <w:proofErr w:type="gramEnd"/>
      <w:r w:rsidRPr="004B2EC9">
        <w:rPr>
          <w:rFonts w:ascii="Times New Roman" w:hAnsi="Times New Roman" w:cs="Times New Roman"/>
          <w:color w:val="000000"/>
          <w:w w:val="101"/>
          <w:sz w:val="24"/>
          <w:szCs w:val="24"/>
        </w:rPr>
        <w:t xml:space="preserve"> «Петербург</w:t>
      </w:r>
      <w:r w:rsidRPr="004B2EC9">
        <w:rPr>
          <w:rFonts w:ascii="Times New Roman" w:hAnsi="Times New Roman" w:cs="Times New Roman"/>
          <w:color w:val="000000"/>
          <w:w w:val="101"/>
          <w:sz w:val="24"/>
          <w:szCs w:val="24"/>
        </w:rPr>
        <w:softHyphen/>
        <w:t>ский вектор внедрения ФГОС ООО»).</w:t>
      </w:r>
    </w:p>
    <w:p w:rsidR="004B2EC9" w:rsidRPr="004B2EC9" w:rsidRDefault="004B2EC9" w:rsidP="004B2EC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4B2EC9"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 w:rsidRPr="004B2EC9">
        <w:rPr>
          <w:rFonts w:ascii="Times New Roman" w:hAnsi="Times New Roman" w:cs="Times New Roman"/>
          <w:color w:val="000000"/>
          <w:sz w:val="24"/>
          <w:szCs w:val="24"/>
        </w:rPr>
        <w:t xml:space="preserve">// </w:t>
      </w:r>
      <w:proofErr w:type="spellStart"/>
      <w:r w:rsidRPr="004B2EC9">
        <w:rPr>
          <w:rFonts w:ascii="Times New Roman" w:hAnsi="Times New Roman" w:cs="Times New Roman"/>
          <w:color w:val="000000"/>
          <w:sz w:val="24"/>
          <w:szCs w:val="24"/>
          <w:lang w:val="en-US"/>
        </w:rPr>
        <w:t>standart</w:t>
      </w:r>
      <w:proofErr w:type="spellEnd"/>
      <w:r w:rsidRPr="004B2EC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4B2EC9">
        <w:rPr>
          <w:rFonts w:ascii="Times New Roman" w:hAnsi="Times New Roman" w:cs="Times New Roman"/>
          <w:color w:val="000000"/>
          <w:sz w:val="24"/>
          <w:szCs w:val="24"/>
          <w:lang w:val="en-US"/>
        </w:rPr>
        <w:t>edu</w:t>
      </w:r>
      <w:proofErr w:type="spellEnd"/>
      <w:r w:rsidRPr="004B2EC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4B2EC9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</w:p>
    <w:p w:rsidR="004B2EC9" w:rsidRPr="004B2EC9" w:rsidRDefault="004B2EC9" w:rsidP="004B2E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right="19" w:firstLine="264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left="53" w:right="14" w:firstLine="288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ind w:right="43" w:firstLine="293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</w:p>
    <w:p w:rsidR="004B2EC9" w:rsidRPr="004B2EC9" w:rsidRDefault="004B2EC9" w:rsidP="004B2E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EC9" w:rsidRPr="004B2EC9" w:rsidRDefault="004B2EC9" w:rsidP="004B2EC9">
      <w:pPr>
        <w:spacing w:after="0" w:line="360" w:lineRule="auto"/>
        <w:ind w:right="20" w:firstLine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53F4" w:rsidRPr="004B2EC9" w:rsidRDefault="006253F4">
      <w:pPr>
        <w:rPr>
          <w:rFonts w:ascii="Times New Roman" w:hAnsi="Times New Roman" w:cs="Times New Roman"/>
          <w:sz w:val="24"/>
          <w:szCs w:val="24"/>
        </w:rPr>
      </w:pPr>
    </w:p>
    <w:sectPr w:rsidR="006253F4" w:rsidRPr="004B2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BF47AB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>
    <w:nsid w:val="00000003"/>
    <w:multiLevelType w:val="multilevel"/>
    <w:tmpl w:val="00000002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1FF33C1"/>
    <w:multiLevelType w:val="hybridMultilevel"/>
    <w:tmpl w:val="ABCA1A1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302B2A"/>
    <w:multiLevelType w:val="hybridMultilevel"/>
    <w:tmpl w:val="1D4E8D42"/>
    <w:lvl w:ilvl="0" w:tplc="E130994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>
    <w:nsid w:val="08FE22EB"/>
    <w:multiLevelType w:val="hybridMultilevel"/>
    <w:tmpl w:val="B1907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861E2"/>
    <w:multiLevelType w:val="hybridMultilevel"/>
    <w:tmpl w:val="A772452E"/>
    <w:lvl w:ilvl="0" w:tplc="3FBA4E1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603D7"/>
    <w:multiLevelType w:val="singleLevel"/>
    <w:tmpl w:val="101A11AE"/>
    <w:lvl w:ilvl="0">
      <w:start w:val="2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9">
    <w:nsid w:val="227A6302"/>
    <w:multiLevelType w:val="singleLevel"/>
    <w:tmpl w:val="38044F4E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0">
    <w:nsid w:val="24917E52"/>
    <w:multiLevelType w:val="hybridMultilevel"/>
    <w:tmpl w:val="AD90D8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5E3DF3"/>
    <w:multiLevelType w:val="singleLevel"/>
    <w:tmpl w:val="A5B6CC6C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2">
    <w:nsid w:val="2B66279C"/>
    <w:multiLevelType w:val="hybridMultilevel"/>
    <w:tmpl w:val="3E9C5172"/>
    <w:lvl w:ilvl="0" w:tplc="741AAA28">
      <w:start w:val="2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2C643F5D"/>
    <w:multiLevelType w:val="hybridMultilevel"/>
    <w:tmpl w:val="0762B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FA226D"/>
    <w:multiLevelType w:val="hybridMultilevel"/>
    <w:tmpl w:val="F45CF5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C6299C"/>
    <w:multiLevelType w:val="hybridMultilevel"/>
    <w:tmpl w:val="E15281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704A3B"/>
    <w:multiLevelType w:val="singleLevel"/>
    <w:tmpl w:val="F80C830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>
    <w:nsid w:val="396B0D1D"/>
    <w:multiLevelType w:val="singleLevel"/>
    <w:tmpl w:val="2DDA7CF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8">
    <w:nsid w:val="485E0502"/>
    <w:multiLevelType w:val="hybridMultilevel"/>
    <w:tmpl w:val="ADA8A3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AFD0ADA"/>
    <w:multiLevelType w:val="hybridMultilevel"/>
    <w:tmpl w:val="FE885AB8"/>
    <w:lvl w:ilvl="0" w:tplc="04190001">
      <w:start w:val="1"/>
      <w:numFmt w:val="bullet"/>
      <w:lvlText w:val=""/>
      <w:lvlJc w:val="left"/>
      <w:pPr>
        <w:ind w:left="6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20">
    <w:nsid w:val="4CE938EF"/>
    <w:multiLevelType w:val="singleLevel"/>
    <w:tmpl w:val="F492223A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1">
    <w:nsid w:val="4F0A6EA8"/>
    <w:multiLevelType w:val="hybridMultilevel"/>
    <w:tmpl w:val="EE3657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335206"/>
    <w:multiLevelType w:val="hybridMultilevel"/>
    <w:tmpl w:val="EF0400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1C70286"/>
    <w:multiLevelType w:val="hybridMultilevel"/>
    <w:tmpl w:val="9E00158A"/>
    <w:lvl w:ilvl="0" w:tplc="F134087A">
      <w:start w:val="2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4">
    <w:nsid w:val="5F29750D"/>
    <w:multiLevelType w:val="singleLevel"/>
    <w:tmpl w:val="9AEA9ECE"/>
    <w:lvl w:ilvl="0">
      <w:start w:val="10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5">
    <w:nsid w:val="5FC25DC3"/>
    <w:multiLevelType w:val="hybridMultilevel"/>
    <w:tmpl w:val="BD9C95C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>
    <w:nsid w:val="667435E1"/>
    <w:multiLevelType w:val="singleLevel"/>
    <w:tmpl w:val="2AC41BC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7">
    <w:nsid w:val="6A521D67"/>
    <w:multiLevelType w:val="hybridMultilevel"/>
    <w:tmpl w:val="38F2E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18D7BF6"/>
    <w:multiLevelType w:val="hybridMultilevel"/>
    <w:tmpl w:val="CC544A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11190D"/>
    <w:multiLevelType w:val="singleLevel"/>
    <w:tmpl w:val="5A3AC43A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>
    <w:nsid w:val="73DE6945"/>
    <w:multiLevelType w:val="hybridMultilevel"/>
    <w:tmpl w:val="B08EC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572FCC"/>
    <w:multiLevelType w:val="hybridMultilevel"/>
    <w:tmpl w:val="A1FA76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E850BBD"/>
    <w:multiLevelType w:val="hybridMultilevel"/>
    <w:tmpl w:val="E8D859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1"/>
  </w:num>
  <w:num w:numId="4">
    <w:abstractNumId w:val="31"/>
  </w:num>
  <w:num w:numId="5">
    <w:abstractNumId w:val="27"/>
  </w:num>
  <w:num w:numId="6">
    <w:abstractNumId w:val="13"/>
  </w:num>
  <w:num w:numId="7">
    <w:abstractNumId w:val="10"/>
  </w:num>
  <w:num w:numId="8">
    <w:abstractNumId w:val="18"/>
  </w:num>
  <w:num w:numId="9">
    <w:abstractNumId w:val="15"/>
  </w:num>
  <w:num w:numId="10">
    <w:abstractNumId w:val="16"/>
  </w:num>
  <w:num w:numId="11">
    <w:abstractNumId w:val="16"/>
    <w:lvlOverride w:ilvl="0">
      <w:lvl w:ilvl="0">
        <w:start w:val="1"/>
        <w:numFmt w:val="decimal"/>
        <w:lvlText w:val="%1)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28"/>
  </w:num>
  <w:num w:numId="14">
    <w:abstractNumId w:val="22"/>
  </w:num>
  <w:num w:numId="15">
    <w:abstractNumId w:val="32"/>
  </w:num>
  <w:num w:numId="16">
    <w:abstractNumId w:val="29"/>
  </w:num>
  <w:num w:numId="17">
    <w:abstractNumId w:val="0"/>
    <w:lvlOverride w:ilvl="0">
      <w:lvl w:ilvl="0">
        <w:start w:val="65535"/>
        <w:numFmt w:val="bullet"/>
        <w:lvlText w:val="—"/>
        <w:legacy w:legacy="1" w:legacySpace="0" w:legacyIndent="26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2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0"/>
    <w:lvlOverride w:ilvl="0">
      <w:lvl w:ilvl="0">
        <w:start w:val="65535"/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—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—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6"/>
  </w:num>
  <w:num w:numId="26">
    <w:abstractNumId w:val="17"/>
  </w:num>
  <w:num w:numId="27">
    <w:abstractNumId w:val="24"/>
  </w:num>
  <w:num w:numId="28">
    <w:abstractNumId w:val="23"/>
  </w:num>
  <w:num w:numId="29">
    <w:abstractNumId w:val="5"/>
  </w:num>
  <w:num w:numId="30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"/>
  </w:num>
  <w:num w:numId="32">
    <w:abstractNumId w:val="3"/>
  </w:num>
  <w:num w:numId="33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9"/>
  </w:num>
  <w:num w:numId="36">
    <w:abstractNumId w:val="30"/>
  </w:num>
  <w:num w:numId="37">
    <w:abstractNumId w:val="14"/>
  </w:num>
  <w:num w:numId="38">
    <w:abstractNumId w:val="0"/>
    <w:lvlOverride w:ilvl="0">
      <w:lvl w:ilvl="0">
        <w:start w:val="65535"/>
        <w:numFmt w:val="bullet"/>
        <w:lvlText w:val="—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8"/>
  </w:num>
  <w:num w:numId="41">
    <w:abstractNumId w:val="20"/>
    <w:lvlOverride w:ilvl="0">
      <w:lvl w:ilvl="0">
        <w:start w:val="1"/>
        <w:numFmt w:val="decimal"/>
        <w:lvlText w:val="%1)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4"/>
  </w:num>
  <w:num w:numId="43">
    <w:abstractNumId w:val="20"/>
  </w:num>
  <w:num w:numId="44">
    <w:abstractNumId w:val="0"/>
    <w:lvlOverride w:ilvl="0">
      <w:lvl w:ilvl="0">
        <w:start w:val="65535"/>
        <w:numFmt w:val="bullet"/>
        <w:lvlText w:val="•"/>
        <w:legacy w:legacy="1" w:legacySpace="0" w:legacyIndent="193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26"/>
  </w:num>
  <w:num w:numId="4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2EC9"/>
    <w:rsid w:val="004B2EC9"/>
    <w:rsid w:val="006211B5"/>
    <w:rsid w:val="00625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35"/>
        <o:r id="V:Rule4" type="connector" idref="#_x0000_s1029"/>
        <o:r id="V:Rule5" type="connector" idref="#_x0000_s1036"/>
        <o:r id="V:Rule6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2E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4B2EC9"/>
    <w:rPr>
      <w:b/>
      <w:bCs/>
    </w:rPr>
  </w:style>
  <w:style w:type="character" w:styleId="a4">
    <w:name w:val="Hyperlink"/>
    <w:basedOn w:val="a0"/>
    <w:uiPriority w:val="99"/>
    <w:semiHidden/>
    <w:unhideWhenUsed/>
    <w:rsid w:val="004B2EC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B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2EC9"/>
  </w:style>
  <w:style w:type="paragraph" w:styleId="a7">
    <w:name w:val="footer"/>
    <w:basedOn w:val="a"/>
    <w:link w:val="a8"/>
    <w:uiPriority w:val="99"/>
    <w:semiHidden/>
    <w:unhideWhenUsed/>
    <w:rsid w:val="004B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2EC9"/>
  </w:style>
  <w:style w:type="paragraph" w:styleId="a9">
    <w:name w:val="Balloon Text"/>
    <w:basedOn w:val="a"/>
    <w:link w:val="aa"/>
    <w:uiPriority w:val="99"/>
    <w:semiHidden/>
    <w:unhideWhenUsed/>
    <w:rsid w:val="004B2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EC9"/>
    <w:rPr>
      <w:rFonts w:ascii="Tahoma" w:hAnsi="Tahoma" w:cs="Tahoma"/>
      <w:sz w:val="16"/>
      <w:szCs w:val="16"/>
    </w:rPr>
  </w:style>
  <w:style w:type="paragraph" w:customStyle="1" w:styleId="1">
    <w:name w:val="Цитата1"/>
    <w:basedOn w:val="a"/>
    <w:uiPriority w:val="99"/>
    <w:rsid w:val="004B2EC9"/>
    <w:pPr>
      <w:widowControl w:val="0"/>
      <w:suppressAutoHyphens/>
      <w:spacing w:after="0" w:line="240" w:lineRule="auto"/>
      <w:ind w:left="851" w:right="90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b">
    <w:name w:val="Body Text"/>
    <w:basedOn w:val="a"/>
    <w:link w:val="ac"/>
    <w:uiPriority w:val="99"/>
    <w:rsid w:val="004B2EC9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rsid w:val="004B2EC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d">
    <w:name w:val="Содержимое таблицы"/>
    <w:basedOn w:val="a"/>
    <w:uiPriority w:val="99"/>
    <w:rsid w:val="004B2EC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e">
    <w:name w:val="Normal (Web)"/>
    <w:basedOn w:val="a"/>
    <w:uiPriority w:val="99"/>
    <w:rsid w:val="004B2EC9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4B2EC9"/>
    <w:pPr>
      <w:ind w:left="720"/>
      <w:contextualSpacing/>
    </w:pPr>
  </w:style>
  <w:style w:type="table" w:styleId="af0">
    <w:name w:val="Table Grid"/>
    <w:basedOn w:val="a1"/>
    <w:uiPriority w:val="59"/>
    <w:rsid w:val="004B2E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6018</Words>
  <Characters>34305</Characters>
  <Application>Microsoft Office Word</Application>
  <DocSecurity>0</DocSecurity>
  <Lines>285</Lines>
  <Paragraphs>80</Paragraphs>
  <ScaleCrop>false</ScaleCrop>
  <Company/>
  <LinksUpToDate>false</LinksUpToDate>
  <CharactersWithSpaces>40243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2018-04-29T20:53:00Z</dcterms:created>
  <dcterms:modified xsi:type="dcterms:W3CDTF">2018-04-29T20:56:00Z</dcterms:modified>
</cp:coreProperties>
</file>